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BA06C0" w14:textId="4EC22A57" w:rsidR="007166CE" w:rsidRDefault="00C320D7" w:rsidP="003F57A8">
      <w:pPr>
        <w:pStyle w:val="berschrift1"/>
        <w:rPr>
          <w:b w:val="0"/>
          <w:bCs w:val="0"/>
          <w:sz w:val="32"/>
          <w:szCs w:val="32"/>
        </w:rPr>
      </w:pPr>
      <w:r>
        <w:rPr>
          <w:b w:val="0"/>
          <w:bCs w:val="0"/>
          <w:noProof/>
          <w:sz w:val="32"/>
          <w:szCs w:val="32"/>
        </w:rPr>
        <w:drawing>
          <wp:inline distT="0" distB="0" distL="0" distR="0" wp14:anchorId="09DF2539" wp14:editId="6CBA8ED2">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0A1D8FA" w14:textId="77777777" w:rsidR="007166CE" w:rsidRDefault="007166CE" w:rsidP="007166CE">
      <w:pPr>
        <w:pStyle w:val="berschrift1"/>
      </w:pPr>
      <w:r>
        <w:br w:type="page"/>
      </w:r>
      <w:r>
        <w:lastRenderedPageBreak/>
        <w:t>Vorwort</w:t>
      </w:r>
    </w:p>
    <w:p w14:paraId="6C0DD7DE"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6A1F52D0" w14:textId="77777777" w:rsidR="007E1779" w:rsidRDefault="008D7463" w:rsidP="007166CE">
      <w:r>
        <w:t xml:space="preserve">Dieses Jahr hat uns allen eine Menge abverlangt – doch Gott hat uns hindurchgetragen. </w:t>
      </w:r>
    </w:p>
    <w:p w14:paraId="4EB8D672"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2407A7EF" w14:textId="77777777" w:rsidR="007E1779" w:rsidRDefault="007E1779" w:rsidP="007166CE">
      <w:r>
        <w:t>Vielleicht hat aber auch der eine oder die andere Lust, mitzumachen und neue Bücher zu erstellen – sprecht mich einfach an.</w:t>
      </w:r>
    </w:p>
    <w:p w14:paraId="54C25177" w14:textId="77777777" w:rsidR="007166CE" w:rsidRDefault="007166CE" w:rsidP="007166CE">
      <w:r>
        <w:t>Euch allen wünsche ich Gottes reichen Segen und dass Ihr für Euch interessante Texte hier findet. Für Anregungen bin ich immer dankbar.</w:t>
      </w:r>
    </w:p>
    <w:p w14:paraId="3DBC33AC" w14:textId="77777777" w:rsidR="007166CE" w:rsidRDefault="007166CE" w:rsidP="007166CE">
      <w:r>
        <w:t>Gruß &amp; Segen,</w:t>
      </w:r>
    </w:p>
    <w:p w14:paraId="78172778" w14:textId="77777777" w:rsidR="007166CE" w:rsidRDefault="007166CE" w:rsidP="007166CE">
      <w:r>
        <w:t>Andreas</w:t>
      </w:r>
    </w:p>
    <w:p w14:paraId="2B522C91"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CAAEF3D" w14:textId="30A391EA" w:rsidR="003F57A8" w:rsidRPr="003F57A8" w:rsidRDefault="003F57A8" w:rsidP="003F57A8">
      <w:pPr>
        <w:pStyle w:val="berschrift1"/>
      </w:pPr>
      <w:r w:rsidRPr="003F57A8">
        <w:t xml:space="preserve">Ein christlich Betbüchlein </w:t>
      </w:r>
      <w:r w:rsidRPr="003F57A8">
        <w:rPr>
          <w:rStyle w:val="Fett"/>
          <w:rFonts w:eastAsiaTheme="majorEastAsia"/>
          <w:b/>
          <w:bCs/>
        </w:rPr>
        <w:t xml:space="preserve">samt </w:t>
      </w:r>
      <w:proofErr w:type="spellStart"/>
      <w:r w:rsidRPr="003F57A8">
        <w:rPr>
          <w:rStyle w:val="Fett"/>
          <w:rFonts w:eastAsiaTheme="majorEastAsia"/>
          <w:b/>
          <w:bCs/>
        </w:rPr>
        <w:t>etzlichen</w:t>
      </w:r>
      <w:proofErr w:type="spellEnd"/>
      <w:r w:rsidRPr="003F57A8">
        <w:rPr>
          <w:rStyle w:val="Fett"/>
          <w:rFonts w:eastAsiaTheme="majorEastAsia"/>
          <w:b/>
          <w:bCs/>
        </w:rPr>
        <w:t xml:space="preserve"> </w:t>
      </w:r>
      <w:proofErr w:type="spellStart"/>
      <w:r w:rsidRPr="003F57A8">
        <w:rPr>
          <w:rStyle w:val="Fett"/>
          <w:rFonts w:eastAsiaTheme="majorEastAsia"/>
          <w:b/>
          <w:bCs/>
        </w:rPr>
        <w:t>Gottseligien</w:t>
      </w:r>
      <w:proofErr w:type="spellEnd"/>
      <w:r w:rsidRPr="003F57A8">
        <w:rPr>
          <w:rStyle w:val="Fett"/>
          <w:rFonts w:eastAsiaTheme="majorEastAsia"/>
          <w:b/>
          <w:bCs/>
        </w:rPr>
        <w:t xml:space="preserve"> Betrachtungen</w:t>
      </w:r>
      <w:r w:rsidRPr="003F57A8">
        <w:t xml:space="preserve"> </w:t>
      </w:r>
    </w:p>
    <w:p w14:paraId="04A8C204" w14:textId="77777777" w:rsidR="003F57A8" w:rsidRDefault="003F57A8" w:rsidP="003F57A8">
      <w:pPr>
        <w:pStyle w:val="berschrift2"/>
      </w:pPr>
      <w:r>
        <w:t>Vom Gebete in gemeine</w:t>
      </w:r>
    </w:p>
    <w:p w14:paraId="5927D889" w14:textId="77777777" w:rsidR="003F57A8" w:rsidRDefault="003F57A8" w:rsidP="003F57A8">
      <w:pPr>
        <w:pStyle w:val="StandardWeb"/>
      </w:pPr>
      <w:proofErr w:type="spellStart"/>
      <w:r>
        <w:t>WEil</w:t>
      </w:r>
      <w:proofErr w:type="spellEnd"/>
      <w:r>
        <w:t xml:space="preserve"> das Christlich Gebete ein rechte </w:t>
      </w:r>
      <w:proofErr w:type="spellStart"/>
      <w:r>
        <w:t>übung</w:t>
      </w:r>
      <w:proofErr w:type="spellEnd"/>
      <w:r>
        <w:t xml:space="preserve"> </w:t>
      </w:r>
      <w:proofErr w:type="spellStart"/>
      <w:r>
        <w:t>vnsers</w:t>
      </w:r>
      <w:proofErr w:type="spellEnd"/>
      <w:r>
        <w:t xml:space="preserve"> Glaubens/ </w:t>
      </w:r>
      <w:proofErr w:type="spellStart"/>
      <w:r>
        <w:t>vnd</w:t>
      </w:r>
      <w:proofErr w:type="spellEnd"/>
      <w:r>
        <w:t xml:space="preserve"> der </w:t>
      </w:r>
      <w:proofErr w:type="spellStart"/>
      <w:r>
        <w:t>jnnerlichen</w:t>
      </w:r>
      <w:proofErr w:type="spellEnd"/>
      <w:r>
        <w:t xml:space="preserve"> Gottseligkeit ist/ Sol sich ein jeder Christ </w:t>
      </w:r>
      <w:proofErr w:type="spellStart"/>
      <w:r>
        <w:t>desselbten</w:t>
      </w:r>
      <w:proofErr w:type="spellEnd"/>
      <w:r>
        <w:t xml:space="preserve"> befleissigen/ </w:t>
      </w:r>
      <w:proofErr w:type="spellStart"/>
      <w:r>
        <w:t>auff</w:t>
      </w:r>
      <w:proofErr w:type="spellEnd"/>
      <w:r>
        <w:t xml:space="preserve"> das er zu jeder zeit mit </w:t>
      </w:r>
      <w:proofErr w:type="spellStart"/>
      <w:r>
        <w:t>hertzen</w:t>
      </w:r>
      <w:proofErr w:type="spellEnd"/>
      <w:r>
        <w:t xml:space="preserve"> </w:t>
      </w:r>
      <w:proofErr w:type="spellStart"/>
      <w:r>
        <w:t>vnd</w:t>
      </w:r>
      <w:proofErr w:type="spellEnd"/>
      <w:r>
        <w:t xml:space="preserve"> munde/ Gott ehren </w:t>
      </w:r>
      <w:proofErr w:type="spellStart"/>
      <w:r>
        <w:t>vnd</w:t>
      </w:r>
      <w:proofErr w:type="spellEnd"/>
      <w:r>
        <w:t xml:space="preserve"> </w:t>
      </w:r>
      <w:proofErr w:type="spellStart"/>
      <w:r>
        <w:t>anhengen</w:t>
      </w:r>
      <w:proofErr w:type="spellEnd"/>
      <w:r>
        <w:t xml:space="preserve"> möge/ auch </w:t>
      </w:r>
      <w:proofErr w:type="spellStart"/>
      <w:r>
        <w:t>inn</w:t>
      </w:r>
      <w:proofErr w:type="spellEnd"/>
      <w:r>
        <w:t xml:space="preserve"> allem seinem obliegen/ zu </w:t>
      </w:r>
      <w:proofErr w:type="spellStart"/>
      <w:r>
        <w:t>ihme</w:t>
      </w:r>
      <w:proofErr w:type="spellEnd"/>
      <w:r>
        <w:t xml:space="preserve">/ dem Vater aller </w:t>
      </w:r>
      <w:proofErr w:type="spellStart"/>
      <w:r>
        <w:t>barmhertzigkeit</w:t>
      </w:r>
      <w:proofErr w:type="spellEnd"/>
      <w:r>
        <w:t xml:space="preserve"> </w:t>
      </w:r>
      <w:proofErr w:type="spellStart"/>
      <w:r>
        <w:t>zuflucht</w:t>
      </w:r>
      <w:proofErr w:type="spellEnd"/>
      <w:r>
        <w:t xml:space="preserve"> habe. Das aber solch gebet </w:t>
      </w:r>
      <w:proofErr w:type="spellStart"/>
      <w:r>
        <w:t>vnd</w:t>
      </w:r>
      <w:proofErr w:type="spellEnd"/>
      <w:r>
        <w:t xml:space="preserve"> </w:t>
      </w:r>
      <w:proofErr w:type="spellStart"/>
      <w:r>
        <w:t>anruffung</w:t>
      </w:r>
      <w:proofErr w:type="spellEnd"/>
      <w:r>
        <w:t xml:space="preserve"> nicht vergeblich </w:t>
      </w:r>
      <w:proofErr w:type="spellStart"/>
      <w:r>
        <w:t>geschihet</w:t>
      </w:r>
      <w:proofErr w:type="spellEnd"/>
      <w:r>
        <w:t xml:space="preserve">/ erscheint aus nachfolgenden </w:t>
      </w:r>
      <w:proofErr w:type="spellStart"/>
      <w:r>
        <w:t>verheissungen</w:t>
      </w:r>
      <w:proofErr w:type="spellEnd"/>
      <w:r>
        <w:t xml:space="preserve"> Gottes/ </w:t>
      </w:r>
      <w:proofErr w:type="spellStart"/>
      <w:r>
        <w:t>Ruffe</w:t>
      </w:r>
      <w:proofErr w:type="spellEnd"/>
      <w:r>
        <w:t xml:space="preserve"> mich an/ spricht Gott </w:t>
      </w:r>
      <w:proofErr w:type="spellStart"/>
      <w:r>
        <w:t>inn</w:t>
      </w:r>
      <w:proofErr w:type="spellEnd"/>
      <w:r>
        <w:t xml:space="preserve"> der </w:t>
      </w:r>
      <w:proofErr w:type="spellStart"/>
      <w:r>
        <w:t>Schrifft</w:t>
      </w:r>
      <w:proofErr w:type="spellEnd"/>
      <w:r>
        <w:t xml:space="preserve">/ so </w:t>
      </w:r>
      <w:proofErr w:type="spellStart"/>
      <w:r>
        <w:t>wil</w:t>
      </w:r>
      <w:proofErr w:type="spellEnd"/>
      <w:r>
        <w:t xml:space="preserve"> ich dich erretten </w:t>
      </w:r>
      <w:proofErr w:type="spellStart"/>
      <w:r>
        <w:t>vnd</w:t>
      </w:r>
      <w:proofErr w:type="spellEnd"/>
      <w:r>
        <w:t xml:space="preserve"> du </w:t>
      </w:r>
      <w:proofErr w:type="spellStart"/>
      <w:r>
        <w:t>wirdest</w:t>
      </w:r>
      <w:proofErr w:type="spellEnd"/>
      <w:r>
        <w:t xml:space="preserve"> mich ehren. </w:t>
      </w:r>
      <w:proofErr w:type="spellStart"/>
      <w:r>
        <w:t>Vnnd</w:t>
      </w:r>
      <w:proofErr w:type="spellEnd"/>
      <w:r>
        <w:t xml:space="preserve"> Christus/ Was </w:t>
      </w:r>
      <w:proofErr w:type="spellStart"/>
      <w:r>
        <w:t>jr</w:t>
      </w:r>
      <w:proofErr w:type="spellEnd"/>
      <w:r>
        <w:t xml:space="preserve"> werdet bitten den Vater in meinem Namen/ das </w:t>
      </w:r>
      <w:proofErr w:type="spellStart"/>
      <w:r>
        <w:t>wirdet</w:t>
      </w:r>
      <w:proofErr w:type="spellEnd"/>
      <w:r>
        <w:t xml:space="preserve"> euch gegeben werden. </w:t>
      </w:r>
    </w:p>
    <w:p w14:paraId="68AAEBBD" w14:textId="77777777" w:rsidR="003F57A8" w:rsidRDefault="003F57A8" w:rsidP="003F57A8">
      <w:pPr>
        <w:pStyle w:val="StandardWeb"/>
      </w:pPr>
      <w:r>
        <w:t xml:space="preserve">Welchen </w:t>
      </w:r>
      <w:proofErr w:type="spellStart"/>
      <w:r>
        <w:t>wölten</w:t>
      </w:r>
      <w:proofErr w:type="spellEnd"/>
      <w:r>
        <w:t xml:space="preserve"> diese schöne </w:t>
      </w:r>
      <w:proofErr w:type="spellStart"/>
      <w:r>
        <w:t>vnd</w:t>
      </w:r>
      <w:proofErr w:type="spellEnd"/>
      <w:r>
        <w:t xml:space="preserve"> gar tröstliche </w:t>
      </w:r>
      <w:proofErr w:type="spellStart"/>
      <w:r>
        <w:t>verheissungen</w:t>
      </w:r>
      <w:proofErr w:type="spellEnd"/>
      <w:r>
        <w:t xml:space="preserve">/ die aus dem munde der ewigen </w:t>
      </w:r>
      <w:proofErr w:type="spellStart"/>
      <w:r>
        <w:t>warheit</w:t>
      </w:r>
      <w:proofErr w:type="spellEnd"/>
      <w:r>
        <w:t xml:space="preserve"> herkommen/ nicht </w:t>
      </w:r>
      <w:proofErr w:type="spellStart"/>
      <w:r>
        <w:t>auffrichten</w:t>
      </w:r>
      <w:proofErr w:type="spellEnd"/>
      <w:r>
        <w:t xml:space="preserve">/ </w:t>
      </w:r>
      <w:proofErr w:type="spellStart"/>
      <w:r>
        <w:t>vnd</w:t>
      </w:r>
      <w:proofErr w:type="spellEnd"/>
      <w:r>
        <w:t xml:space="preserve"> </w:t>
      </w:r>
      <w:proofErr w:type="spellStart"/>
      <w:r>
        <w:t>inn</w:t>
      </w:r>
      <w:proofErr w:type="spellEnd"/>
      <w:r>
        <w:t xml:space="preserve"> allem seinem </w:t>
      </w:r>
      <w:proofErr w:type="spellStart"/>
      <w:r>
        <w:t>obligen</w:t>
      </w:r>
      <w:proofErr w:type="spellEnd"/>
      <w:r>
        <w:t xml:space="preserve"> getrost machen? Allhie </w:t>
      </w:r>
      <w:proofErr w:type="spellStart"/>
      <w:r>
        <w:t>wirdet</w:t>
      </w:r>
      <w:proofErr w:type="spellEnd"/>
      <w:r>
        <w:t xml:space="preserve"> </w:t>
      </w:r>
      <w:proofErr w:type="spellStart"/>
      <w:r>
        <w:t>vns</w:t>
      </w:r>
      <w:proofErr w:type="spellEnd"/>
      <w:r>
        <w:t xml:space="preserve"> die grosse </w:t>
      </w:r>
      <w:proofErr w:type="spellStart"/>
      <w:r>
        <w:t>gnade</w:t>
      </w:r>
      <w:proofErr w:type="spellEnd"/>
      <w:r>
        <w:t xml:space="preserve"> durch Gott selber angeboten/ nemlich/ das er </w:t>
      </w:r>
      <w:proofErr w:type="spellStart"/>
      <w:r>
        <w:t>vns</w:t>
      </w:r>
      <w:proofErr w:type="spellEnd"/>
      <w:r>
        <w:t xml:space="preserve"> selber hören/ </w:t>
      </w:r>
      <w:proofErr w:type="spellStart"/>
      <w:r>
        <w:t>vnd</w:t>
      </w:r>
      <w:proofErr w:type="spellEnd"/>
      <w:r>
        <w:t xml:space="preserve"> nicht alleine hören/ sondern auch erhören/ </w:t>
      </w:r>
      <w:proofErr w:type="spellStart"/>
      <w:r>
        <w:t>vnd</w:t>
      </w:r>
      <w:proofErr w:type="spellEnd"/>
      <w:r>
        <w:t xml:space="preserve"> mit </w:t>
      </w:r>
      <w:proofErr w:type="spellStart"/>
      <w:r>
        <w:t>deme</w:t>
      </w:r>
      <w:proofErr w:type="spellEnd"/>
      <w:r>
        <w:t xml:space="preserve">/ das wir zu </w:t>
      </w:r>
      <w:proofErr w:type="spellStart"/>
      <w:r>
        <w:t>vnserm</w:t>
      </w:r>
      <w:proofErr w:type="spellEnd"/>
      <w:r>
        <w:t xml:space="preserve"> </w:t>
      </w:r>
      <w:proofErr w:type="spellStart"/>
      <w:r>
        <w:t>nottürfftigen</w:t>
      </w:r>
      <w:proofErr w:type="spellEnd"/>
      <w:r>
        <w:t xml:space="preserve"> heil bitten werden/ begnadigen will. Wann ein armer zu einem König oder grossen Fürsten </w:t>
      </w:r>
      <w:proofErr w:type="spellStart"/>
      <w:r>
        <w:t>auff</w:t>
      </w:r>
      <w:proofErr w:type="spellEnd"/>
      <w:r>
        <w:t xml:space="preserve"> Erdreich einen solchen </w:t>
      </w:r>
      <w:proofErr w:type="spellStart"/>
      <w:r>
        <w:t>zutrit</w:t>
      </w:r>
      <w:proofErr w:type="spellEnd"/>
      <w:r>
        <w:t xml:space="preserve"> haben/ </w:t>
      </w:r>
      <w:proofErr w:type="spellStart"/>
      <w:r>
        <w:t>vnd</w:t>
      </w:r>
      <w:proofErr w:type="spellEnd"/>
      <w:r>
        <w:t xml:space="preserve"> </w:t>
      </w:r>
      <w:proofErr w:type="spellStart"/>
      <w:r>
        <w:t>jme</w:t>
      </w:r>
      <w:proofErr w:type="spellEnd"/>
      <w:r>
        <w:t xml:space="preserve"> sein not/ so </w:t>
      </w:r>
      <w:proofErr w:type="spellStart"/>
      <w:r>
        <w:t>offt</w:t>
      </w:r>
      <w:proofErr w:type="spellEnd"/>
      <w:r>
        <w:t xml:space="preserve"> er </w:t>
      </w:r>
      <w:proofErr w:type="spellStart"/>
      <w:r>
        <w:t>wölte</w:t>
      </w:r>
      <w:proofErr w:type="spellEnd"/>
      <w:r>
        <w:t xml:space="preserve">/ vortragen möchte/ mit </w:t>
      </w:r>
      <w:proofErr w:type="spellStart"/>
      <w:r>
        <w:t>vertröstung</w:t>
      </w:r>
      <w:proofErr w:type="spellEnd"/>
      <w:r>
        <w:t xml:space="preserve">/ das </w:t>
      </w:r>
      <w:proofErr w:type="spellStart"/>
      <w:r>
        <w:t>jme</w:t>
      </w:r>
      <w:proofErr w:type="spellEnd"/>
      <w:r>
        <w:t xml:space="preserve"> der Herr </w:t>
      </w:r>
      <w:proofErr w:type="spellStart"/>
      <w:r>
        <w:t>darauff</w:t>
      </w:r>
      <w:proofErr w:type="spellEnd"/>
      <w:r>
        <w:t xml:space="preserve"> </w:t>
      </w:r>
      <w:proofErr w:type="spellStart"/>
      <w:r>
        <w:t>gnade</w:t>
      </w:r>
      <w:proofErr w:type="spellEnd"/>
      <w:r>
        <w:t xml:space="preserve"> erzeigen/ </w:t>
      </w:r>
      <w:proofErr w:type="spellStart"/>
      <w:r>
        <w:t>wölte</w:t>
      </w:r>
      <w:proofErr w:type="spellEnd"/>
      <w:r>
        <w:t xml:space="preserve">/ Zu was </w:t>
      </w:r>
      <w:proofErr w:type="spellStart"/>
      <w:r>
        <w:t>freuden</w:t>
      </w:r>
      <w:proofErr w:type="spellEnd"/>
      <w:r>
        <w:t xml:space="preserve"> würde es dem gereichen? Wie </w:t>
      </w:r>
      <w:proofErr w:type="spellStart"/>
      <w:r>
        <w:t>offt</w:t>
      </w:r>
      <w:proofErr w:type="spellEnd"/>
      <w:r>
        <w:t xml:space="preserve"> würde er den Herrn anlangen? Wieviel mehr </w:t>
      </w:r>
      <w:proofErr w:type="spellStart"/>
      <w:r>
        <w:t>vrsache</w:t>
      </w:r>
      <w:proofErr w:type="spellEnd"/>
      <w:r>
        <w:t xml:space="preserve"> haben wir/ den HERRN aller Herren </w:t>
      </w:r>
      <w:proofErr w:type="spellStart"/>
      <w:r>
        <w:t>auff</w:t>
      </w:r>
      <w:proofErr w:type="spellEnd"/>
      <w:r>
        <w:t xml:space="preserve"> </w:t>
      </w:r>
      <w:proofErr w:type="spellStart"/>
      <w:r>
        <w:t>obberurte</w:t>
      </w:r>
      <w:proofErr w:type="spellEnd"/>
      <w:r>
        <w:t xml:space="preserve"> seine </w:t>
      </w:r>
      <w:proofErr w:type="spellStart"/>
      <w:r>
        <w:t>allergnedigste</w:t>
      </w:r>
      <w:proofErr w:type="spellEnd"/>
      <w:r>
        <w:t xml:space="preserve"> </w:t>
      </w:r>
      <w:proofErr w:type="spellStart"/>
      <w:r>
        <w:t>vertröstung</w:t>
      </w:r>
      <w:proofErr w:type="spellEnd"/>
      <w:r>
        <w:t xml:space="preserve"> zum </w:t>
      </w:r>
      <w:proofErr w:type="spellStart"/>
      <w:r>
        <w:t>offternmaln</w:t>
      </w:r>
      <w:proofErr w:type="spellEnd"/>
      <w:r>
        <w:t xml:space="preserve">/ </w:t>
      </w:r>
      <w:proofErr w:type="spellStart"/>
      <w:r>
        <w:t>vnd</w:t>
      </w:r>
      <w:proofErr w:type="spellEnd"/>
      <w:r>
        <w:t xml:space="preserve"> </w:t>
      </w:r>
      <w:proofErr w:type="spellStart"/>
      <w:r>
        <w:t>one</w:t>
      </w:r>
      <w:proofErr w:type="spellEnd"/>
      <w:r>
        <w:t xml:space="preserve"> </w:t>
      </w:r>
      <w:proofErr w:type="spellStart"/>
      <w:r>
        <w:t>vnderlas</w:t>
      </w:r>
      <w:proofErr w:type="spellEnd"/>
      <w:r>
        <w:t xml:space="preserve"> </w:t>
      </w:r>
      <w:proofErr w:type="spellStart"/>
      <w:r>
        <w:t>zuersuchen</w:t>
      </w:r>
      <w:proofErr w:type="spellEnd"/>
      <w:r>
        <w:t xml:space="preserve">? Dann von </w:t>
      </w:r>
      <w:proofErr w:type="spellStart"/>
      <w:r>
        <w:t>jme</w:t>
      </w:r>
      <w:proofErr w:type="spellEnd"/>
      <w:r>
        <w:t xml:space="preserve"> haben wir nicht alleine die zeitlichen/ sondern auch die ewigen </w:t>
      </w:r>
      <w:proofErr w:type="spellStart"/>
      <w:r>
        <w:t>gütere</w:t>
      </w:r>
      <w:proofErr w:type="spellEnd"/>
      <w:r>
        <w:t xml:space="preserve">/ </w:t>
      </w:r>
      <w:proofErr w:type="spellStart"/>
      <w:r>
        <w:t>zugewarten</w:t>
      </w:r>
      <w:proofErr w:type="spellEnd"/>
      <w:r>
        <w:t xml:space="preserve">/ Zu denen wir dann seiner </w:t>
      </w:r>
      <w:proofErr w:type="spellStart"/>
      <w:r>
        <w:t>gnaden</w:t>
      </w:r>
      <w:proofErr w:type="spellEnd"/>
      <w:r>
        <w:t xml:space="preserve">/ </w:t>
      </w:r>
      <w:proofErr w:type="spellStart"/>
      <w:r>
        <w:t>barmhertzigkeit</w:t>
      </w:r>
      <w:proofErr w:type="spellEnd"/>
      <w:r>
        <w:t xml:space="preserve"> </w:t>
      </w:r>
      <w:proofErr w:type="spellStart"/>
      <w:r>
        <w:t>vnd</w:t>
      </w:r>
      <w:proofErr w:type="spellEnd"/>
      <w:r>
        <w:t xml:space="preserve"> milde stets </w:t>
      </w:r>
      <w:proofErr w:type="spellStart"/>
      <w:r>
        <w:t>bedörffen</w:t>
      </w:r>
      <w:proofErr w:type="spellEnd"/>
      <w:r>
        <w:t xml:space="preserve">. </w:t>
      </w:r>
      <w:proofErr w:type="spellStart"/>
      <w:r>
        <w:t>Vnd</w:t>
      </w:r>
      <w:proofErr w:type="spellEnd"/>
      <w:r>
        <w:t xml:space="preserve"> ist nicht allein seine </w:t>
      </w:r>
      <w:proofErr w:type="spellStart"/>
      <w:r>
        <w:t>meinung</w:t>
      </w:r>
      <w:proofErr w:type="spellEnd"/>
      <w:r>
        <w:t xml:space="preserve">/ das er </w:t>
      </w:r>
      <w:proofErr w:type="spellStart"/>
      <w:r>
        <w:t>vns</w:t>
      </w:r>
      <w:proofErr w:type="spellEnd"/>
      <w:r>
        <w:t xml:space="preserve"> erhören </w:t>
      </w:r>
      <w:proofErr w:type="spellStart"/>
      <w:r>
        <w:t>wil</w:t>
      </w:r>
      <w:proofErr w:type="spellEnd"/>
      <w:r>
        <w:t xml:space="preserve">/ sondern gebeut </w:t>
      </w:r>
      <w:proofErr w:type="spellStart"/>
      <w:r>
        <w:t>vns</w:t>
      </w:r>
      <w:proofErr w:type="spellEnd"/>
      <w:r>
        <w:t xml:space="preserve"> auch </w:t>
      </w:r>
      <w:proofErr w:type="spellStart"/>
      <w:r>
        <w:t>solchs</w:t>
      </w:r>
      <w:proofErr w:type="spellEnd"/>
      <w:r>
        <w:t xml:space="preserve"> zu suchen. </w:t>
      </w:r>
    </w:p>
    <w:p w14:paraId="0022A80D" w14:textId="77777777" w:rsidR="003F57A8" w:rsidRDefault="003F57A8" w:rsidP="003F57A8">
      <w:pPr>
        <w:pStyle w:val="StandardWeb"/>
      </w:pPr>
      <w:r>
        <w:t xml:space="preserve">Wie sollen wir </w:t>
      </w:r>
      <w:proofErr w:type="spellStart"/>
      <w:r>
        <w:t>jnen</w:t>
      </w:r>
      <w:proofErr w:type="spellEnd"/>
      <w:r>
        <w:t xml:space="preserve"> aber anbeten </w:t>
      </w:r>
      <w:proofErr w:type="spellStart"/>
      <w:r>
        <w:t>vnd</w:t>
      </w:r>
      <w:proofErr w:type="spellEnd"/>
      <w:r>
        <w:t xml:space="preserve"> </w:t>
      </w:r>
      <w:proofErr w:type="spellStart"/>
      <w:r>
        <w:t>anruffen</w:t>
      </w:r>
      <w:proofErr w:type="spellEnd"/>
      <w:r>
        <w:t xml:space="preserve">? Nicht mit </w:t>
      </w:r>
      <w:proofErr w:type="spellStart"/>
      <w:r>
        <w:t>zweiffelhafftigem</w:t>
      </w:r>
      <w:proofErr w:type="spellEnd"/>
      <w:r>
        <w:t xml:space="preserve"> </w:t>
      </w:r>
      <w:proofErr w:type="spellStart"/>
      <w:r>
        <w:t>hertzen</w:t>
      </w:r>
      <w:proofErr w:type="spellEnd"/>
      <w:r>
        <w:t xml:space="preserve">/ Dann also schreibt der </w:t>
      </w:r>
      <w:proofErr w:type="spellStart"/>
      <w:r>
        <w:t>heiige</w:t>
      </w:r>
      <w:proofErr w:type="spellEnd"/>
      <w:r>
        <w:t xml:space="preserve"> Jacobus/ Betet mit guter </w:t>
      </w:r>
      <w:proofErr w:type="spellStart"/>
      <w:r>
        <w:t>zuuorsicht</w:t>
      </w:r>
      <w:proofErr w:type="spellEnd"/>
      <w:r>
        <w:t xml:space="preserve">. So sollen wir auch nicht beten mit trotzigem </w:t>
      </w:r>
      <w:proofErr w:type="spellStart"/>
      <w:r>
        <w:t>gemüte</w:t>
      </w:r>
      <w:proofErr w:type="spellEnd"/>
      <w:r>
        <w:t xml:space="preserve">/ gleich als </w:t>
      </w:r>
      <w:proofErr w:type="spellStart"/>
      <w:r>
        <w:t>müste</w:t>
      </w:r>
      <w:proofErr w:type="spellEnd"/>
      <w:r>
        <w:t xml:space="preserve"> er </w:t>
      </w:r>
      <w:proofErr w:type="spellStart"/>
      <w:r>
        <w:t>vns</w:t>
      </w:r>
      <w:proofErr w:type="spellEnd"/>
      <w:r>
        <w:t xml:space="preserve"> erhören/ ob es </w:t>
      </w:r>
      <w:proofErr w:type="spellStart"/>
      <w:r>
        <w:t>jme</w:t>
      </w:r>
      <w:proofErr w:type="spellEnd"/>
      <w:r>
        <w:t xml:space="preserve"> gleich nicht lieb </w:t>
      </w:r>
      <w:proofErr w:type="spellStart"/>
      <w:r>
        <w:t>were</w:t>
      </w:r>
      <w:proofErr w:type="spellEnd"/>
      <w:r>
        <w:t xml:space="preserve">/ Dann solch trotzen </w:t>
      </w:r>
      <w:proofErr w:type="spellStart"/>
      <w:r>
        <w:t>eigent</w:t>
      </w:r>
      <w:proofErr w:type="spellEnd"/>
      <w:r>
        <w:t xml:space="preserve"> </w:t>
      </w:r>
      <w:proofErr w:type="spellStart"/>
      <w:r>
        <w:t>keienem</w:t>
      </w:r>
      <w:proofErr w:type="spellEnd"/>
      <w:r>
        <w:t xml:space="preserve"> </w:t>
      </w:r>
      <w:proofErr w:type="spellStart"/>
      <w:r>
        <w:t>fromen</w:t>
      </w:r>
      <w:proofErr w:type="spellEnd"/>
      <w:r>
        <w:t xml:space="preserve"> Christen/ Sondern steht </w:t>
      </w:r>
      <w:proofErr w:type="spellStart"/>
      <w:r>
        <w:t>jme</w:t>
      </w:r>
      <w:proofErr w:type="spellEnd"/>
      <w:r>
        <w:t xml:space="preserve"> mehr zu/ der </w:t>
      </w:r>
      <w:proofErr w:type="spellStart"/>
      <w:r>
        <w:t>demut</w:t>
      </w:r>
      <w:proofErr w:type="spellEnd"/>
      <w:r>
        <w:t xml:space="preserve"> </w:t>
      </w:r>
      <w:proofErr w:type="spellStart"/>
      <w:r>
        <w:t>vnd</w:t>
      </w:r>
      <w:proofErr w:type="spellEnd"/>
      <w:r>
        <w:t xml:space="preserve"> </w:t>
      </w:r>
      <w:proofErr w:type="spellStart"/>
      <w:r>
        <w:t>zucht</w:t>
      </w:r>
      <w:proofErr w:type="spellEnd"/>
      <w:r>
        <w:t xml:space="preserve"> des </w:t>
      </w:r>
      <w:proofErr w:type="spellStart"/>
      <w:r>
        <w:t>Cananeischen</w:t>
      </w:r>
      <w:proofErr w:type="spellEnd"/>
      <w:r>
        <w:t xml:space="preserve"> Weibleins nach </w:t>
      </w:r>
      <w:proofErr w:type="spellStart"/>
      <w:r>
        <w:t>zufolgen</w:t>
      </w:r>
      <w:proofErr w:type="spellEnd"/>
      <w:r>
        <w:t xml:space="preserve">/ </w:t>
      </w:r>
      <w:proofErr w:type="spellStart"/>
      <w:r>
        <w:t>vnd</w:t>
      </w:r>
      <w:proofErr w:type="spellEnd"/>
      <w:r>
        <w:t xml:space="preserve"> sich einem elenden Hündlein </w:t>
      </w:r>
      <w:proofErr w:type="spellStart"/>
      <w:r>
        <w:t>zuuergleichen</w:t>
      </w:r>
      <w:proofErr w:type="spellEnd"/>
      <w:r>
        <w:t xml:space="preserve">/ </w:t>
      </w:r>
      <w:proofErr w:type="spellStart"/>
      <w:r>
        <w:t>welchs</w:t>
      </w:r>
      <w:proofErr w:type="spellEnd"/>
      <w:r>
        <w:t xml:space="preserve"> der </w:t>
      </w:r>
      <w:proofErr w:type="spellStart"/>
      <w:r>
        <w:t>brosen</w:t>
      </w:r>
      <w:proofErr w:type="spellEnd"/>
      <w:r>
        <w:t xml:space="preserve"> von seins Herrn tische </w:t>
      </w:r>
      <w:proofErr w:type="spellStart"/>
      <w:r>
        <w:t>begert</w:t>
      </w:r>
      <w:proofErr w:type="spellEnd"/>
      <w:r>
        <w:t xml:space="preserve">. </w:t>
      </w:r>
    </w:p>
    <w:p w14:paraId="4C95ADE6" w14:textId="77777777" w:rsidR="003F57A8" w:rsidRDefault="003F57A8" w:rsidP="003F57A8">
      <w:pPr>
        <w:pStyle w:val="StandardWeb"/>
      </w:pPr>
      <w:r>
        <w:t xml:space="preserve">Es solle auch keiner seinen verdienst oder seine </w:t>
      </w:r>
      <w:proofErr w:type="spellStart"/>
      <w:r>
        <w:t>tugent</w:t>
      </w:r>
      <w:proofErr w:type="spellEnd"/>
      <w:r>
        <w:t xml:space="preserve"> </w:t>
      </w:r>
      <w:proofErr w:type="spellStart"/>
      <w:r>
        <w:t>inn</w:t>
      </w:r>
      <w:proofErr w:type="spellEnd"/>
      <w:r>
        <w:t xml:space="preserve"> diesem falle </w:t>
      </w:r>
      <w:proofErr w:type="spellStart"/>
      <w:r>
        <w:t>rhümen</w:t>
      </w:r>
      <w:proofErr w:type="spellEnd"/>
      <w:r>
        <w:t xml:space="preserve">/ wie der </w:t>
      </w:r>
      <w:proofErr w:type="spellStart"/>
      <w:r>
        <w:t>Phariseer</w:t>
      </w:r>
      <w:proofErr w:type="spellEnd"/>
      <w:r>
        <w:t xml:space="preserve"> </w:t>
      </w:r>
      <w:proofErr w:type="spellStart"/>
      <w:r>
        <w:t>thete</w:t>
      </w:r>
      <w:proofErr w:type="spellEnd"/>
      <w:r>
        <w:t xml:space="preserve">/ sondern mit dem </w:t>
      </w:r>
      <w:proofErr w:type="spellStart"/>
      <w:r>
        <w:t>publican</w:t>
      </w:r>
      <w:proofErr w:type="spellEnd"/>
      <w:r>
        <w:t xml:space="preserve"> seine </w:t>
      </w:r>
      <w:proofErr w:type="spellStart"/>
      <w:r>
        <w:t>notdurfft</w:t>
      </w:r>
      <w:proofErr w:type="spellEnd"/>
      <w:r>
        <w:t xml:space="preserve"> in </w:t>
      </w:r>
      <w:proofErr w:type="spellStart"/>
      <w:r>
        <w:t>demut</w:t>
      </w:r>
      <w:proofErr w:type="spellEnd"/>
      <w:r>
        <w:t xml:space="preserve"> bekennen/ </w:t>
      </w:r>
      <w:proofErr w:type="spellStart"/>
      <w:r>
        <w:t>vnd</w:t>
      </w:r>
      <w:proofErr w:type="spellEnd"/>
      <w:r>
        <w:t xml:space="preserve"> mit dem lieben Daniele sagen/ Nicht </w:t>
      </w:r>
      <w:proofErr w:type="spellStart"/>
      <w:r>
        <w:t>inn</w:t>
      </w:r>
      <w:proofErr w:type="spellEnd"/>
      <w:r>
        <w:t xml:space="preserve"> </w:t>
      </w:r>
      <w:proofErr w:type="spellStart"/>
      <w:r>
        <w:t>vnsern</w:t>
      </w:r>
      <w:proofErr w:type="spellEnd"/>
      <w:r>
        <w:t xml:space="preserve"> Rechtfertigungen/ sondern HERR </w:t>
      </w:r>
      <w:proofErr w:type="spellStart"/>
      <w:r>
        <w:t>inn</w:t>
      </w:r>
      <w:proofErr w:type="spellEnd"/>
      <w:r>
        <w:t xml:space="preserve"> deiner </w:t>
      </w:r>
      <w:proofErr w:type="spellStart"/>
      <w:r>
        <w:t>Barmhertzigkeit</w:t>
      </w:r>
      <w:proofErr w:type="spellEnd"/>
      <w:r>
        <w:t xml:space="preserve">/ </w:t>
      </w:r>
      <w:proofErr w:type="spellStart"/>
      <w:r>
        <w:t>werffen</w:t>
      </w:r>
      <w:proofErr w:type="spellEnd"/>
      <w:r>
        <w:t xml:space="preserve"> wir </w:t>
      </w:r>
      <w:proofErr w:type="spellStart"/>
      <w:r>
        <w:t>vns</w:t>
      </w:r>
      <w:proofErr w:type="spellEnd"/>
      <w:r>
        <w:t xml:space="preserve"> zu deinen </w:t>
      </w:r>
      <w:proofErr w:type="spellStart"/>
      <w:r>
        <w:t>füssen</w:t>
      </w:r>
      <w:proofErr w:type="spellEnd"/>
      <w:r>
        <w:t xml:space="preserve">/ mit </w:t>
      </w:r>
      <w:proofErr w:type="spellStart"/>
      <w:r>
        <w:t>vnserm</w:t>
      </w:r>
      <w:proofErr w:type="spellEnd"/>
      <w:r>
        <w:t xml:space="preserve"> Gebete. </w:t>
      </w:r>
    </w:p>
    <w:p w14:paraId="253D2CB8" w14:textId="77777777" w:rsidR="003F57A8" w:rsidRDefault="003F57A8" w:rsidP="003F57A8">
      <w:pPr>
        <w:pStyle w:val="StandardWeb"/>
      </w:pPr>
      <w:r>
        <w:t xml:space="preserve">Es soll auch niemands mit diesem </w:t>
      </w:r>
      <w:proofErr w:type="spellStart"/>
      <w:r>
        <w:t>wercke</w:t>
      </w:r>
      <w:proofErr w:type="spellEnd"/>
      <w:r>
        <w:t xml:space="preserve"> </w:t>
      </w:r>
      <w:proofErr w:type="spellStart"/>
      <w:r>
        <w:t>vnbedechtig</w:t>
      </w:r>
      <w:proofErr w:type="spellEnd"/>
      <w:r>
        <w:t xml:space="preserve"> oder leichtfertig </w:t>
      </w:r>
      <w:proofErr w:type="spellStart"/>
      <w:r>
        <w:t>vmbgehen</w:t>
      </w:r>
      <w:proofErr w:type="spellEnd"/>
      <w:r>
        <w:t xml:space="preserve">/ Sondern </w:t>
      </w:r>
      <w:proofErr w:type="spellStart"/>
      <w:r>
        <w:t>gedencken</w:t>
      </w:r>
      <w:proofErr w:type="spellEnd"/>
      <w:r>
        <w:t xml:space="preserve">/ das er vor dem </w:t>
      </w:r>
      <w:proofErr w:type="spellStart"/>
      <w:r>
        <w:t>angesicht</w:t>
      </w:r>
      <w:proofErr w:type="spellEnd"/>
      <w:r>
        <w:t xml:space="preserve"> Gottes der höchsten </w:t>
      </w:r>
      <w:proofErr w:type="spellStart"/>
      <w:r>
        <w:t>Maiestet</w:t>
      </w:r>
      <w:proofErr w:type="spellEnd"/>
      <w:r>
        <w:t xml:space="preserve"> do stehe/ </w:t>
      </w:r>
      <w:proofErr w:type="spellStart"/>
      <w:r>
        <w:t>vnd</w:t>
      </w:r>
      <w:proofErr w:type="spellEnd"/>
      <w:r>
        <w:t xml:space="preserve"> seine </w:t>
      </w:r>
      <w:proofErr w:type="spellStart"/>
      <w:r>
        <w:t>werbung</w:t>
      </w:r>
      <w:proofErr w:type="spellEnd"/>
      <w:r>
        <w:t xml:space="preserve"> thuen soll. </w:t>
      </w:r>
    </w:p>
    <w:p w14:paraId="36E960BE" w14:textId="77777777" w:rsidR="003F57A8" w:rsidRDefault="003F57A8" w:rsidP="003F57A8">
      <w:pPr>
        <w:pStyle w:val="StandardWeb"/>
      </w:pPr>
      <w:r>
        <w:t xml:space="preserve">Inn summa/ Im </w:t>
      </w:r>
      <w:proofErr w:type="spellStart"/>
      <w:r>
        <w:t>gebete</w:t>
      </w:r>
      <w:proofErr w:type="spellEnd"/>
      <w:r>
        <w:t xml:space="preserve"> sollen wir nicht alleine </w:t>
      </w:r>
      <w:proofErr w:type="spellStart"/>
      <w:r>
        <w:t>eusserlich</w:t>
      </w:r>
      <w:proofErr w:type="spellEnd"/>
      <w:r>
        <w:t xml:space="preserve">/ mit den worten/ sondern auch innerlich im </w:t>
      </w:r>
      <w:proofErr w:type="spellStart"/>
      <w:r>
        <w:t>hertzen</w:t>
      </w:r>
      <w:proofErr w:type="spellEnd"/>
      <w:r>
        <w:t xml:space="preserve">/ Gott </w:t>
      </w:r>
      <w:proofErr w:type="spellStart"/>
      <w:r>
        <w:t>anruffen</w:t>
      </w:r>
      <w:proofErr w:type="spellEnd"/>
      <w:r>
        <w:t xml:space="preserve">/ dann die waren </w:t>
      </w:r>
      <w:proofErr w:type="spellStart"/>
      <w:r>
        <w:t>anruffer</w:t>
      </w:r>
      <w:proofErr w:type="spellEnd"/>
      <w:r>
        <w:t xml:space="preserve"> </w:t>
      </w:r>
      <w:proofErr w:type="spellStart"/>
      <w:r>
        <w:t>ruffen</w:t>
      </w:r>
      <w:proofErr w:type="spellEnd"/>
      <w:r>
        <w:t xml:space="preserve"> </w:t>
      </w:r>
      <w:proofErr w:type="spellStart"/>
      <w:r>
        <w:t>jn</w:t>
      </w:r>
      <w:proofErr w:type="spellEnd"/>
      <w:r>
        <w:t xml:space="preserve"> an im Geist </w:t>
      </w:r>
      <w:proofErr w:type="spellStart"/>
      <w:r>
        <w:t>vnd</w:t>
      </w:r>
      <w:proofErr w:type="spellEnd"/>
      <w:r>
        <w:t xml:space="preserve"> der </w:t>
      </w:r>
      <w:proofErr w:type="spellStart"/>
      <w:r>
        <w:t>warheit</w:t>
      </w:r>
      <w:proofErr w:type="spellEnd"/>
      <w:r>
        <w:t xml:space="preserve">/ Joan. </w:t>
      </w:r>
      <w:proofErr w:type="spellStart"/>
      <w:r>
        <w:t>iiii</w:t>
      </w:r>
      <w:proofErr w:type="spellEnd"/>
      <w:r>
        <w:t xml:space="preserve">. i. Reg. i. </w:t>
      </w:r>
    </w:p>
    <w:p w14:paraId="323120F5" w14:textId="77777777" w:rsidR="003F57A8" w:rsidRDefault="003F57A8" w:rsidP="003F57A8">
      <w:pPr>
        <w:pStyle w:val="StandardWeb"/>
      </w:pPr>
      <w:proofErr w:type="spellStart"/>
      <w:r>
        <w:t>Vber</w:t>
      </w:r>
      <w:proofErr w:type="spellEnd"/>
      <w:r>
        <w:t xml:space="preserve"> das/ ob gleich einer nicht bald erlangt/ was er bittet/ Soll er doch nicht </w:t>
      </w:r>
      <w:proofErr w:type="spellStart"/>
      <w:r>
        <w:t>vnderlassen</w:t>
      </w:r>
      <w:proofErr w:type="spellEnd"/>
      <w:r>
        <w:t xml:space="preserve"> anzuhalten/ Dann </w:t>
      </w:r>
      <w:proofErr w:type="spellStart"/>
      <w:r>
        <w:t>deme</w:t>
      </w:r>
      <w:proofErr w:type="spellEnd"/>
      <w:r>
        <w:t xml:space="preserve">/ welcher </w:t>
      </w:r>
      <w:proofErr w:type="spellStart"/>
      <w:r>
        <w:t>anklopfft</w:t>
      </w:r>
      <w:proofErr w:type="spellEnd"/>
      <w:r>
        <w:t xml:space="preserve">/ </w:t>
      </w:r>
      <w:proofErr w:type="spellStart"/>
      <w:r>
        <w:t>wirdet</w:t>
      </w:r>
      <w:proofErr w:type="spellEnd"/>
      <w:r>
        <w:t xml:space="preserve"> </w:t>
      </w:r>
      <w:proofErr w:type="spellStart"/>
      <w:r>
        <w:t>auffgethan</w:t>
      </w:r>
      <w:proofErr w:type="spellEnd"/>
      <w:r>
        <w:t xml:space="preserve">/ wie Christus selber vertröstet. </w:t>
      </w:r>
    </w:p>
    <w:p w14:paraId="21CA18DE" w14:textId="77777777" w:rsidR="003F57A8" w:rsidRDefault="003F57A8" w:rsidP="003F57A8">
      <w:pPr>
        <w:pStyle w:val="StandardWeb"/>
      </w:pPr>
      <w:proofErr w:type="spellStart"/>
      <w:r>
        <w:t>Derhalb</w:t>
      </w:r>
      <w:proofErr w:type="spellEnd"/>
      <w:r>
        <w:t xml:space="preserve"> </w:t>
      </w:r>
      <w:proofErr w:type="spellStart"/>
      <w:r>
        <w:t>sol</w:t>
      </w:r>
      <w:proofErr w:type="spellEnd"/>
      <w:r>
        <w:t xml:space="preserve"> ein </w:t>
      </w:r>
      <w:proofErr w:type="spellStart"/>
      <w:r>
        <w:t>ieder</w:t>
      </w:r>
      <w:proofErr w:type="spellEnd"/>
      <w:r>
        <w:t xml:space="preserve"> Christ sein wesen </w:t>
      </w:r>
      <w:proofErr w:type="spellStart"/>
      <w:r>
        <w:t>vnd</w:t>
      </w:r>
      <w:proofErr w:type="spellEnd"/>
      <w:r>
        <w:t xml:space="preserve"> thun dahin richten/ Das er Gott </w:t>
      </w:r>
      <w:proofErr w:type="spellStart"/>
      <w:r>
        <w:t>vleissig</w:t>
      </w:r>
      <w:proofErr w:type="spellEnd"/>
      <w:r>
        <w:t xml:space="preserve"> </w:t>
      </w:r>
      <w:proofErr w:type="spellStart"/>
      <w:r>
        <w:t>anruffe</w:t>
      </w:r>
      <w:proofErr w:type="spellEnd"/>
      <w:r>
        <w:t xml:space="preserve">/ auch sich der </w:t>
      </w:r>
      <w:proofErr w:type="spellStart"/>
      <w:r>
        <w:t>grundtlosen</w:t>
      </w:r>
      <w:proofErr w:type="spellEnd"/>
      <w:r>
        <w:t xml:space="preserve"> </w:t>
      </w:r>
      <w:proofErr w:type="spellStart"/>
      <w:r>
        <w:t>Barmhertzigkeit</w:t>
      </w:r>
      <w:proofErr w:type="spellEnd"/>
      <w:r>
        <w:t xml:space="preserve">/ </w:t>
      </w:r>
      <w:proofErr w:type="spellStart"/>
      <w:r>
        <w:t>vnnd</w:t>
      </w:r>
      <w:proofErr w:type="spellEnd"/>
      <w:r>
        <w:t xml:space="preserve"> den </w:t>
      </w:r>
      <w:proofErr w:type="spellStart"/>
      <w:r>
        <w:t>thewern</w:t>
      </w:r>
      <w:proofErr w:type="spellEnd"/>
      <w:r>
        <w:t xml:space="preserve"> </w:t>
      </w:r>
      <w:proofErr w:type="spellStart"/>
      <w:r>
        <w:t>verdiensten</w:t>
      </w:r>
      <w:proofErr w:type="spellEnd"/>
      <w:r>
        <w:t xml:space="preserve"> </w:t>
      </w:r>
      <w:proofErr w:type="spellStart"/>
      <w:r>
        <w:t>vnsers</w:t>
      </w:r>
      <w:proofErr w:type="spellEnd"/>
      <w:r>
        <w:t xml:space="preserve"> Herren </w:t>
      </w:r>
      <w:proofErr w:type="spellStart"/>
      <w:r>
        <w:t>Jhesu</w:t>
      </w:r>
      <w:proofErr w:type="spellEnd"/>
      <w:r>
        <w:t xml:space="preserve"> Christi </w:t>
      </w:r>
      <w:proofErr w:type="spellStart"/>
      <w:r>
        <w:t>beuelhe</w:t>
      </w:r>
      <w:proofErr w:type="spellEnd"/>
      <w:r>
        <w:t xml:space="preserve">/ Auch dem HERRN </w:t>
      </w:r>
      <w:proofErr w:type="spellStart"/>
      <w:r>
        <w:t>vmb</w:t>
      </w:r>
      <w:proofErr w:type="spellEnd"/>
      <w:r>
        <w:t xml:space="preserve"> alle empfangene </w:t>
      </w:r>
      <w:proofErr w:type="spellStart"/>
      <w:r>
        <w:t>wolthat</w:t>
      </w:r>
      <w:proofErr w:type="spellEnd"/>
      <w:r>
        <w:t xml:space="preserve"> </w:t>
      </w:r>
      <w:proofErr w:type="spellStart"/>
      <w:r>
        <w:t>dancksage</w:t>
      </w:r>
      <w:proofErr w:type="spellEnd"/>
      <w:r>
        <w:t xml:space="preserve">/ lobe </w:t>
      </w:r>
      <w:proofErr w:type="spellStart"/>
      <w:r>
        <w:t>vnd</w:t>
      </w:r>
      <w:proofErr w:type="spellEnd"/>
      <w:r>
        <w:t xml:space="preserve"> preise/ Dann </w:t>
      </w:r>
      <w:proofErr w:type="spellStart"/>
      <w:r>
        <w:t>dis</w:t>
      </w:r>
      <w:proofErr w:type="spellEnd"/>
      <w:r>
        <w:t xml:space="preserve"> alles erfordert sein Göttlicher </w:t>
      </w:r>
      <w:proofErr w:type="spellStart"/>
      <w:r>
        <w:t>wille</w:t>
      </w:r>
      <w:proofErr w:type="spellEnd"/>
      <w:r>
        <w:t xml:space="preserve">/ Ihme dem HERRN sey lob/ ehr </w:t>
      </w:r>
      <w:proofErr w:type="spellStart"/>
      <w:r>
        <w:t>vnd</w:t>
      </w:r>
      <w:proofErr w:type="spellEnd"/>
      <w:r>
        <w:t xml:space="preserve"> preis in </w:t>
      </w:r>
      <w:proofErr w:type="spellStart"/>
      <w:r>
        <w:t>ewigkeit</w:t>
      </w:r>
      <w:proofErr w:type="spellEnd"/>
      <w:r>
        <w:t xml:space="preserve">/ Amen. </w:t>
      </w:r>
    </w:p>
    <w:p w14:paraId="6128C986" w14:textId="77777777" w:rsidR="003F57A8" w:rsidRDefault="003F57A8" w:rsidP="003F57A8">
      <w:pPr>
        <w:pStyle w:val="StandardWeb"/>
      </w:pPr>
      <w:r>
        <w:t xml:space="preserve">Zu dem allen sind nachfolgende Christliche Gebete/ Betrachtungen </w:t>
      </w:r>
      <w:proofErr w:type="spellStart"/>
      <w:r>
        <w:t>vnd</w:t>
      </w:r>
      <w:proofErr w:type="spellEnd"/>
      <w:r>
        <w:t xml:space="preserve"> Formen gestellet worden. </w:t>
      </w:r>
    </w:p>
    <w:p w14:paraId="74C80174" w14:textId="77777777" w:rsidR="003F57A8" w:rsidRDefault="003F57A8" w:rsidP="003F57A8">
      <w:pPr>
        <w:pStyle w:val="StandardWeb"/>
      </w:pPr>
      <w:proofErr w:type="spellStart"/>
      <w:r>
        <w:t>Vnd</w:t>
      </w:r>
      <w:proofErr w:type="spellEnd"/>
      <w:r>
        <w:t xml:space="preserve"> weil dem Menschen/ welcher sich zu Gott </w:t>
      </w:r>
      <w:proofErr w:type="spellStart"/>
      <w:r>
        <w:t>bekeren</w:t>
      </w:r>
      <w:proofErr w:type="spellEnd"/>
      <w:r>
        <w:t xml:space="preserve">/ </w:t>
      </w:r>
      <w:proofErr w:type="spellStart"/>
      <w:r>
        <w:t>vnd</w:t>
      </w:r>
      <w:proofErr w:type="spellEnd"/>
      <w:r>
        <w:t xml:space="preserve"> seine </w:t>
      </w:r>
      <w:proofErr w:type="spellStart"/>
      <w:r>
        <w:t>gnade</w:t>
      </w:r>
      <w:proofErr w:type="spellEnd"/>
      <w:r>
        <w:t xml:space="preserve">/ auch </w:t>
      </w:r>
      <w:proofErr w:type="spellStart"/>
      <w:r>
        <w:t>barmhertzigkeit</w:t>
      </w:r>
      <w:proofErr w:type="spellEnd"/>
      <w:r>
        <w:t xml:space="preserve"> erlangen will/ von </w:t>
      </w:r>
      <w:proofErr w:type="spellStart"/>
      <w:r>
        <w:t>nöten</w:t>
      </w:r>
      <w:proofErr w:type="spellEnd"/>
      <w:r>
        <w:t xml:space="preserve">/ Das er sich zum ersten vor Gott demütige/ </w:t>
      </w:r>
      <w:proofErr w:type="spellStart"/>
      <w:r>
        <w:t>vnd</w:t>
      </w:r>
      <w:proofErr w:type="spellEnd"/>
      <w:r>
        <w:t xml:space="preserve"> seine gebrechen auch </w:t>
      </w:r>
      <w:proofErr w:type="spellStart"/>
      <w:r>
        <w:t>sunde</w:t>
      </w:r>
      <w:proofErr w:type="spellEnd"/>
      <w:r>
        <w:t xml:space="preserve"> bekenne/ Soll ein jeder wenn er </w:t>
      </w:r>
      <w:proofErr w:type="spellStart"/>
      <w:r>
        <w:t>früe</w:t>
      </w:r>
      <w:proofErr w:type="spellEnd"/>
      <w:r>
        <w:t xml:space="preserve"> </w:t>
      </w:r>
      <w:proofErr w:type="spellStart"/>
      <w:r>
        <w:t>auffgestanden</w:t>
      </w:r>
      <w:proofErr w:type="spellEnd"/>
      <w:r>
        <w:t xml:space="preserve">/ vor allen dingen beichten/ </w:t>
      </w:r>
      <w:proofErr w:type="spellStart"/>
      <w:r>
        <w:t>vnd</w:t>
      </w:r>
      <w:proofErr w:type="spellEnd"/>
      <w:r>
        <w:t xml:space="preserve"> sich Gott </w:t>
      </w:r>
      <w:proofErr w:type="spellStart"/>
      <w:r>
        <w:t>befelhen</w:t>
      </w:r>
      <w:proofErr w:type="spellEnd"/>
      <w:r>
        <w:t xml:space="preserve">/ </w:t>
      </w:r>
      <w:proofErr w:type="spellStart"/>
      <w:r>
        <w:t>inmassen</w:t>
      </w:r>
      <w:proofErr w:type="spellEnd"/>
      <w:r>
        <w:t xml:space="preserve"> wie folget/ Dann ob einer gleich durch die </w:t>
      </w:r>
      <w:proofErr w:type="spellStart"/>
      <w:r>
        <w:t>gnade</w:t>
      </w:r>
      <w:proofErr w:type="spellEnd"/>
      <w:r>
        <w:t xml:space="preserve"> Gottes des heiligen Geists/ sich der </w:t>
      </w:r>
      <w:proofErr w:type="spellStart"/>
      <w:r>
        <w:t>laster</w:t>
      </w:r>
      <w:proofErr w:type="spellEnd"/>
      <w:r>
        <w:t xml:space="preserve"> </w:t>
      </w:r>
      <w:proofErr w:type="spellStart"/>
      <w:r>
        <w:t>vnd</w:t>
      </w:r>
      <w:proofErr w:type="spellEnd"/>
      <w:r>
        <w:t xml:space="preserve"> </w:t>
      </w:r>
      <w:proofErr w:type="spellStart"/>
      <w:r>
        <w:t>Todsunde</w:t>
      </w:r>
      <w:proofErr w:type="spellEnd"/>
      <w:r>
        <w:t xml:space="preserve">/ die </w:t>
      </w:r>
      <w:proofErr w:type="spellStart"/>
      <w:r>
        <w:t>jn</w:t>
      </w:r>
      <w:proofErr w:type="spellEnd"/>
      <w:r>
        <w:t xml:space="preserve"> von Gott als bald absondern/ enthalten </w:t>
      </w:r>
      <w:proofErr w:type="spellStart"/>
      <w:r>
        <w:t>kan</w:t>
      </w:r>
      <w:proofErr w:type="spellEnd"/>
      <w:r>
        <w:t xml:space="preserve">/ So lebet doch keiner on </w:t>
      </w:r>
      <w:proofErr w:type="spellStart"/>
      <w:r>
        <w:t>tegliche</w:t>
      </w:r>
      <w:proofErr w:type="spellEnd"/>
      <w:r>
        <w:t xml:space="preserve"> Sünde/ </w:t>
      </w:r>
      <w:proofErr w:type="spellStart"/>
      <w:r>
        <w:t>Derhalb</w:t>
      </w:r>
      <w:proofErr w:type="spellEnd"/>
      <w:r>
        <w:t xml:space="preserve"> er dann </w:t>
      </w:r>
      <w:proofErr w:type="spellStart"/>
      <w:r>
        <w:t>teglich</w:t>
      </w:r>
      <w:proofErr w:type="spellEnd"/>
      <w:r>
        <w:t xml:space="preserve"> der </w:t>
      </w:r>
      <w:proofErr w:type="spellStart"/>
      <w:r>
        <w:t>barmhertzigkeit</w:t>
      </w:r>
      <w:proofErr w:type="spellEnd"/>
      <w:r>
        <w:t xml:space="preserve"> Gottes </w:t>
      </w:r>
      <w:proofErr w:type="spellStart"/>
      <w:r>
        <w:t>vnd</w:t>
      </w:r>
      <w:proofErr w:type="spellEnd"/>
      <w:r>
        <w:t xml:space="preserve"> </w:t>
      </w:r>
      <w:proofErr w:type="spellStart"/>
      <w:r>
        <w:t>verzeihung</w:t>
      </w:r>
      <w:proofErr w:type="spellEnd"/>
      <w:r>
        <w:t xml:space="preserve"> </w:t>
      </w:r>
      <w:proofErr w:type="spellStart"/>
      <w:r>
        <w:t>bedarff</w:t>
      </w:r>
      <w:proofErr w:type="spellEnd"/>
      <w:r>
        <w:t xml:space="preserve">/ </w:t>
      </w:r>
      <w:proofErr w:type="spellStart"/>
      <w:r>
        <w:t>vnd</w:t>
      </w:r>
      <w:proofErr w:type="spellEnd"/>
      <w:r>
        <w:t xml:space="preserve"> die bey Gott mit demütigem </w:t>
      </w:r>
      <w:proofErr w:type="spellStart"/>
      <w:r>
        <w:t>vnd</w:t>
      </w:r>
      <w:proofErr w:type="spellEnd"/>
      <w:r>
        <w:t xml:space="preserve"> glaubendem </w:t>
      </w:r>
      <w:proofErr w:type="spellStart"/>
      <w:r>
        <w:t>gemüte</w:t>
      </w:r>
      <w:proofErr w:type="spellEnd"/>
      <w:r>
        <w:t xml:space="preserve"> </w:t>
      </w:r>
      <w:proofErr w:type="spellStart"/>
      <w:r>
        <w:t>vnd</w:t>
      </w:r>
      <w:proofErr w:type="spellEnd"/>
      <w:r>
        <w:t xml:space="preserve"> </w:t>
      </w:r>
      <w:proofErr w:type="spellStart"/>
      <w:r>
        <w:t>hertzen</w:t>
      </w:r>
      <w:proofErr w:type="spellEnd"/>
      <w:r>
        <w:t xml:space="preserve"> suchen soll. </w:t>
      </w:r>
    </w:p>
    <w:p w14:paraId="37ECAEEF" w14:textId="77777777" w:rsidR="003F57A8" w:rsidRDefault="003F57A8" w:rsidP="003F57A8">
      <w:pPr>
        <w:pStyle w:val="berschrift2"/>
      </w:pPr>
      <w:r>
        <w:t xml:space="preserve">Beichte </w:t>
      </w:r>
      <w:proofErr w:type="spellStart"/>
      <w:r>
        <w:t>vnd</w:t>
      </w:r>
      <w:proofErr w:type="spellEnd"/>
      <w:r>
        <w:t xml:space="preserve"> Gebete/ so ein jeder </w:t>
      </w:r>
      <w:proofErr w:type="spellStart"/>
      <w:r>
        <w:t>christ</w:t>
      </w:r>
      <w:proofErr w:type="spellEnd"/>
      <w:r>
        <w:t xml:space="preserve">/ wann er </w:t>
      </w:r>
      <w:proofErr w:type="spellStart"/>
      <w:r>
        <w:t>früe</w:t>
      </w:r>
      <w:proofErr w:type="spellEnd"/>
      <w:r>
        <w:t xml:space="preserve"> </w:t>
      </w:r>
      <w:proofErr w:type="spellStart"/>
      <w:r>
        <w:t>auffsteht</w:t>
      </w:r>
      <w:proofErr w:type="spellEnd"/>
      <w:r>
        <w:t>/ zu Gott thun soll.</w:t>
      </w:r>
    </w:p>
    <w:p w14:paraId="0DFFE0F7" w14:textId="77777777" w:rsidR="003F57A8" w:rsidRDefault="003F57A8" w:rsidP="003F57A8">
      <w:pPr>
        <w:pStyle w:val="StandardWeb"/>
      </w:pPr>
      <w:r>
        <w:t xml:space="preserve">O </w:t>
      </w:r>
      <w:proofErr w:type="spellStart"/>
      <w:r>
        <w:t>Almechtiger</w:t>
      </w:r>
      <w:proofErr w:type="spellEnd"/>
      <w:r>
        <w:t xml:space="preserve">/ ewiger/ </w:t>
      </w:r>
      <w:proofErr w:type="spellStart"/>
      <w:r>
        <w:t>barmhertziger</w:t>
      </w:r>
      <w:proofErr w:type="spellEnd"/>
      <w:r>
        <w:t xml:space="preserve"> Gott/ Ich armer </w:t>
      </w:r>
      <w:proofErr w:type="spellStart"/>
      <w:r>
        <w:t>sundhaffter</w:t>
      </w:r>
      <w:proofErr w:type="spellEnd"/>
      <w:r>
        <w:t xml:space="preserve"> Mensch bekenne das ich (</w:t>
      </w:r>
      <w:proofErr w:type="spellStart"/>
      <w:r>
        <w:t>layder</w:t>
      </w:r>
      <w:proofErr w:type="spellEnd"/>
      <w:r>
        <w:t xml:space="preserve">) wider deinen gerechten </w:t>
      </w:r>
      <w:proofErr w:type="spellStart"/>
      <w:r>
        <w:t>vnd</w:t>
      </w:r>
      <w:proofErr w:type="spellEnd"/>
      <w:r>
        <w:t xml:space="preserve"> Göttlichen willen </w:t>
      </w:r>
      <w:proofErr w:type="spellStart"/>
      <w:r>
        <w:t>manchfeltig</w:t>
      </w:r>
      <w:proofErr w:type="spellEnd"/>
      <w:r>
        <w:t xml:space="preserve"> </w:t>
      </w:r>
      <w:proofErr w:type="spellStart"/>
      <w:r>
        <w:t>gesundiget</w:t>
      </w:r>
      <w:proofErr w:type="spellEnd"/>
      <w:r>
        <w:t xml:space="preserve"> habe/ </w:t>
      </w:r>
      <w:proofErr w:type="spellStart"/>
      <w:r>
        <w:t>Solchs</w:t>
      </w:r>
      <w:proofErr w:type="spellEnd"/>
      <w:r>
        <w:t xml:space="preserve"> alles ist mir </w:t>
      </w:r>
      <w:proofErr w:type="spellStart"/>
      <w:r>
        <w:t>hertzlich</w:t>
      </w:r>
      <w:proofErr w:type="spellEnd"/>
      <w:r>
        <w:t xml:space="preserve"> </w:t>
      </w:r>
      <w:proofErr w:type="spellStart"/>
      <w:r>
        <w:t>laid</w:t>
      </w:r>
      <w:proofErr w:type="spellEnd"/>
      <w:r>
        <w:t xml:space="preserve">/ </w:t>
      </w:r>
      <w:proofErr w:type="spellStart"/>
      <w:r>
        <w:t>Vnd</w:t>
      </w:r>
      <w:proofErr w:type="spellEnd"/>
      <w:r>
        <w:t xml:space="preserve"> ob ich </w:t>
      </w:r>
      <w:proofErr w:type="spellStart"/>
      <w:r>
        <w:t>wol</w:t>
      </w:r>
      <w:proofErr w:type="spellEnd"/>
      <w:r>
        <w:t xml:space="preserve"> meiner grossen </w:t>
      </w:r>
      <w:proofErr w:type="spellStart"/>
      <w:r>
        <w:t>verwirckung</w:t>
      </w:r>
      <w:proofErr w:type="spellEnd"/>
      <w:r>
        <w:t xml:space="preserve"> nach/ deinen </w:t>
      </w:r>
      <w:proofErr w:type="spellStart"/>
      <w:r>
        <w:t>zorn</w:t>
      </w:r>
      <w:proofErr w:type="spellEnd"/>
      <w:r>
        <w:t xml:space="preserve"> </w:t>
      </w:r>
      <w:proofErr w:type="spellStart"/>
      <w:r>
        <w:t>vnd</w:t>
      </w:r>
      <w:proofErr w:type="spellEnd"/>
      <w:r>
        <w:t xml:space="preserve"> ernste straffe </w:t>
      </w:r>
      <w:proofErr w:type="spellStart"/>
      <w:r>
        <w:t>wol</w:t>
      </w:r>
      <w:proofErr w:type="spellEnd"/>
      <w:r>
        <w:t xml:space="preserve"> verdienet habe/ So tröste ich mich doch deiner grundlosen </w:t>
      </w:r>
      <w:proofErr w:type="spellStart"/>
      <w:r>
        <w:t>Barmhertzigkeit</w:t>
      </w:r>
      <w:proofErr w:type="spellEnd"/>
      <w:r>
        <w:t xml:space="preserve">/ </w:t>
      </w:r>
      <w:proofErr w:type="spellStart"/>
      <w:r>
        <w:t>vnd</w:t>
      </w:r>
      <w:proofErr w:type="spellEnd"/>
      <w:r>
        <w:t xml:space="preserve"> des </w:t>
      </w:r>
      <w:proofErr w:type="spellStart"/>
      <w:r>
        <w:t>thewren</w:t>
      </w:r>
      <w:proofErr w:type="spellEnd"/>
      <w:r>
        <w:t xml:space="preserve"> Bluts </w:t>
      </w:r>
      <w:proofErr w:type="spellStart"/>
      <w:r>
        <w:t>vnsers</w:t>
      </w:r>
      <w:proofErr w:type="spellEnd"/>
      <w:r>
        <w:t xml:space="preserve"> Heylands </w:t>
      </w:r>
      <w:proofErr w:type="spellStart"/>
      <w:r>
        <w:t>Jhesu</w:t>
      </w:r>
      <w:proofErr w:type="spellEnd"/>
      <w:r>
        <w:t xml:space="preserve"> Christi/ welches vor </w:t>
      </w:r>
      <w:proofErr w:type="spellStart"/>
      <w:r>
        <w:t>vns</w:t>
      </w:r>
      <w:proofErr w:type="spellEnd"/>
      <w:r>
        <w:t xml:space="preserve"> arme Menschen/ </w:t>
      </w:r>
      <w:proofErr w:type="spellStart"/>
      <w:r>
        <w:t>vnd</w:t>
      </w:r>
      <w:proofErr w:type="spellEnd"/>
      <w:r>
        <w:t xml:space="preserve"> zu </w:t>
      </w:r>
      <w:proofErr w:type="spellStart"/>
      <w:r>
        <w:t>vnserer</w:t>
      </w:r>
      <w:proofErr w:type="spellEnd"/>
      <w:r>
        <w:t xml:space="preserve"> </w:t>
      </w:r>
      <w:proofErr w:type="spellStart"/>
      <w:r>
        <w:t>notdürfftigen</w:t>
      </w:r>
      <w:proofErr w:type="spellEnd"/>
      <w:r>
        <w:t xml:space="preserve"> </w:t>
      </w:r>
      <w:proofErr w:type="spellStart"/>
      <w:r>
        <w:t>erlösung</w:t>
      </w:r>
      <w:proofErr w:type="spellEnd"/>
      <w:r>
        <w:t xml:space="preserve"> vergossen ist/ </w:t>
      </w:r>
      <w:proofErr w:type="spellStart"/>
      <w:r>
        <w:t>Derhalb</w:t>
      </w:r>
      <w:proofErr w:type="spellEnd"/>
      <w:r>
        <w:t xml:space="preserve"> </w:t>
      </w:r>
      <w:proofErr w:type="spellStart"/>
      <w:r>
        <w:t>kome</w:t>
      </w:r>
      <w:proofErr w:type="spellEnd"/>
      <w:r>
        <w:t xml:space="preserve"> ich zum thronen deiner </w:t>
      </w:r>
      <w:proofErr w:type="spellStart"/>
      <w:r>
        <w:t>gnaden</w:t>
      </w:r>
      <w:proofErr w:type="spellEnd"/>
      <w:r>
        <w:t xml:space="preserve"> </w:t>
      </w:r>
      <w:proofErr w:type="spellStart"/>
      <w:r>
        <w:t>vnd</w:t>
      </w:r>
      <w:proofErr w:type="spellEnd"/>
      <w:r>
        <w:t xml:space="preserve"> milde/ </w:t>
      </w:r>
      <w:proofErr w:type="spellStart"/>
      <w:r>
        <w:t>vnd</w:t>
      </w:r>
      <w:proofErr w:type="spellEnd"/>
      <w:r>
        <w:t xml:space="preserve"> </w:t>
      </w:r>
      <w:proofErr w:type="spellStart"/>
      <w:r>
        <w:t>schrey</w:t>
      </w:r>
      <w:proofErr w:type="spellEnd"/>
      <w:r>
        <w:t xml:space="preserve"> zu dir/ </w:t>
      </w:r>
      <w:proofErr w:type="spellStart"/>
      <w:r>
        <w:t>HErre</w:t>
      </w:r>
      <w:proofErr w:type="spellEnd"/>
      <w:r>
        <w:t xml:space="preserve"> erbarme dich meiner/ Erbarme dich meiner/ nach der menge deiner grossen </w:t>
      </w:r>
      <w:proofErr w:type="spellStart"/>
      <w:r>
        <w:t>Barmhertzigkeit</w:t>
      </w:r>
      <w:proofErr w:type="spellEnd"/>
      <w:r>
        <w:t xml:space="preserve">/ wende </w:t>
      </w:r>
      <w:proofErr w:type="spellStart"/>
      <w:r>
        <w:t>abe</w:t>
      </w:r>
      <w:proofErr w:type="spellEnd"/>
      <w:r>
        <w:t xml:space="preserve"> deine </w:t>
      </w:r>
      <w:proofErr w:type="spellStart"/>
      <w:r>
        <w:t>augen</w:t>
      </w:r>
      <w:proofErr w:type="spellEnd"/>
      <w:r>
        <w:t xml:space="preserve"> von meinen Sünden/ Verzeihe mir meine </w:t>
      </w:r>
      <w:proofErr w:type="spellStart"/>
      <w:r>
        <w:t>bosheit</w:t>
      </w:r>
      <w:proofErr w:type="spellEnd"/>
      <w:r>
        <w:t xml:space="preserve">/ </w:t>
      </w:r>
      <w:proofErr w:type="spellStart"/>
      <w:r>
        <w:t>Vnnd</w:t>
      </w:r>
      <w:proofErr w:type="spellEnd"/>
      <w:r>
        <w:t xml:space="preserve"> lasse das Blut </w:t>
      </w:r>
      <w:proofErr w:type="spellStart"/>
      <w:r>
        <w:t>vnd</w:t>
      </w:r>
      <w:proofErr w:type="spellEnd"/>
      <w:r>
        <w:t xml:space="preserve"> herrlichste verdienst deines geliebten </w:t>
      </w:r>
      <w:proofErr w:type="spellStart"/>
      <w:r>
        <w:t>Sons</w:t>
      </w:r>
      <w:proofErr w:type="spellEnd"/>
      <w:r>
        <w:t xml:space="preserve"> an mir nicht verloren sein/ Amen. </w:t>
      </w:r>
    </w:p>
    <w:p w14:paraId="2C662AEA" w14:textId="77777777" w:rsidR="003F57A8" w:rsidRDefault="003F57A8" w:rsidP="003F57A8">
      <w:pPr>
        <w:pStyle w:val="StandardWeb"/>
      </w:pPr>
      <w:r>
        <w:t xml:space="preserve">Auch bitt ich HErr </w:t>
      </w:r>
      <w:proofErr w:type="spellStart"/>
      <w:r>
        <w:t>Himlischer</w:t>
      </w:r>
      <w:proofErr w:type="spellEnd"/>
      <w:r>
        <w:t xml:space="preserve"> Vater/ du wollest mir die </w:t>
      </w:r>
      <w:proofErr w:type="spellStart"/>
      <w:r>
        <w:t>gnade</w:t>
      </w:r>
      <w:proofErr w:type="spellEnd"/>
      <w:r>
        <w:t xml:space="preserve"> deines heiligen Geists </w:t>
      </w:r>
      <w:proofErr w:type="spellStart"/>
      <w:r>
        <w:t>dermassen</w:t>
      </w:r>
      <w:proofErr w:type="spellEnd"/>
      <w:r>
        <w:t xml:space="preserve"> mitteilen/ </w:t>
      </w:r>
      <w:proofErr w:type="spellStart"/>
      <w:r>
        <w:t>vnd</w:t>
      </w:r>
      <w:proofErr w:type="spellEnd"/>
      <w:r>
        <w:t xml:space="preserve"> </w:t>
      </w:r>
      <w:proofErr w:type="spellStart"/>
      <w:r>
        <w:t>inn</w:t>
      </w:r>
      <w:proofErr w:type="spellEnd"/>
      <w:r>
        <w:t xml:space="preserve"> mein </w:t>
      </w:r>
      <w:proofErr w:type="spellStart"/>
      <w:r>
        <w:t>hertz</w:t>
      </w:r>
      <w:proofErr w:type="spellEnd"/>
      <w:r>
        <w:t xml:space="preserve"> geben/ Das ich den bösen </w:t>
      </w:r>
      <w:proofErr w:type="spellStart"/>
      <w:r>
        <w:t>anfechtungen</w:t>
      </w:r>
      <w:proofErr w:type="spellEnd"/>
      <w:r>
        <w:t xml:space="preserve"> des Teufels/ </w:t>
      </w:r>
      <w:proofErr w:type="spellStart"/>
      <w:r>
        <w:t>vnd</w:t>
      </w:r>
      <w:proofErr w:type="spellEnd"/>
      <w:r>
        <w:t xml:space="preserve"> argen </w:t>
      </w:r>
      <w:proofErr w:type="spellStart"/>
      <w:r>
        <w:t>begirden</w:t>
      </w:r>
      <w:proofErr w:type="spellEnd"/>
      <w:r>
        <w:t xml:space="preserve"> meins Fleisches/ </w:t>
      </w:r>
      <w:proofErr w:type="spellStart"/>
      <w:r>
        <w:t>hinfürder</w:t>
      </w:r>
      <w:proofErr w:type="spellEnd"/>
      <w:r>
        <w:t xml:space="preserve"> widerstehen/ </w:t>
      </w:r>
      <w:proofErr w:type="spellStart"/>
      <w:r>
        <w:t>vnd</w:t>
      </w:r>
      <w:proofErr w:type="spellEnd"/>
      <w:r>
        <w:t xml:space="preserve"> in deinem gehorsam befunden werde/ auch darinnen bis zum ende meins </w:t>
      </w:r>
      <w:proofErr w:type="spellStart"/>
      <w:r>
        <w:t>lebens</w:t>
      </w:r>
      <w:proofErr w:type="spellEnd"/>
      <w:r>
        <w:t xml:space="preserve"> verharren </w:t>
      </w:r>
      <w:proofErr w:type="spellStart"/>
      <w:r>
        <w:t>vnd</w:t>
      </w:r>
      <w:proofErr w:type="spellEnd"/>
      <w:r>
        <w:t xml:space="preserve"> bestehen möge/ Amen. </w:t>
      </w:r>
    </w:p>
    <w:p w14:paraId="66891BE9" w14:textId="77777777" w:rsidR="003F57A8" w:rsidRDefault="003F57A8" w:rsidP="003F57A8">
      <w:pPr>
        <w:pStyle w:val="StandardWeb"/>
      </w:pPr>
      <w:proofErr w:type="spellStart"/>
      <w:r>
        <w:t>Vnd</w:t>
      </w:r>
      <w:proofErr w:type="spellEnd"/>
      <w:r>
        <w:t xml:space="preserve"> </w:t>
      </w:r>
      <w:proofErr w:type="spellStart"/>
      <w:r>
        <w:t>auff</w:t>
      </w:r>
      <w:proofErr w:type="spellEnd"/>
      <w:r>
        <w:t xml:space="preserve"> das HERR </w:t>
      </w:r>
      <w:proofErr w:type="spellStart"/>
      <w:r>
        <w:t>Himlischer</w:t>
      </w:r>
      <w:proofErr w:type="spellEnd"/>
      <w:r>
        <w:t xml:space="preserve"> Vater/ ich nach diesem armseligen </w:t>
      </w:r>
      <w:proofErr w:type="spellStart"/>
      <w:r>
        <w:t>vnd</w:t>
      </w:r>
      <w:proofErr w:type="spellEnd"/>
      <w:r>
        <w:t xml:space="preserve"> </w:t>
      </w:r>
      <w:proofErr w:type="spellStart"/>
      <w:r>
        <w:t>vergenglichen</w:t>
      </w:r>
      <w:proofErr w:type="spellEnd"/>
      <w:r>
        <w:t xml:space="preserve"> leben/ in die </w:t>
      </w:r>
      <w:proofErr w:type="spellStart"/>
      <w:r>
        <w:t>freude</w:t>
      </w:r>
      <w:proofErr w:type="spellEnd"/>
      <w:r>
        <w:t xml:space="preserve"> des ewigen </w:t>
      </w:r>
      <w:proofErr w:type="spellStart"/>
      <w:r>
        <w:t>lebens</w:t>
      </w:r>
      <w:proofErr w:type="spellEnd"/>
      <w:r>
        <w:t xml:space="preserve"> eingehen/ </w:t>
      </w:r>
      <w:proofErr w:type="spellStart"/>
      <w:r>
        <w:t>vnnd</w:t>
      </w:r>
      <w:proofErr w:type="spellEnd"/>
      <w:r>
        <w:t xml:space="preserve"> in dem meins Heylands </w:t>
      </w:r>
      <w:proofErr w:type="spellStart"/>
      <w:r>
        <w:t>Jhesu</w:t>
      </w:r>
      <w:proofErr w:type="spellEnd"/>
      <w:r>
        <w:t xml:space="preserve"> Christi geniessen möge/ </w:t>
      </w:r>
      <w:proofErr w:type="spellStart"/>
      <w:r>
        <w:t>Beuelhe</w:t>
      </w:r>
      <w:proofErr w:type="spellEnd"/>
      <w:r>
        <w:t xml:space="preserve"> ich meine Seele in deine </w:t>
      </w:r>
      <w:proofErr w:type="spellStart"/>
      <w:r>
        <w:t>hende</w:t>
      </w:r>
      <w:proofErr w:type="spellEnd"/>
      <w:r>
        <w:t xml:space="preserve">/ </w:t>
      </w:r>
      <w:proofErr w:type="spellStart"/>
      <w:r>
        <w:t>Beware</w:t>
      </w:r>
      <w:proofErr w:type="spellEnd"/>
      <w:r>
        <w:t xml:space="preserve"> </w:t>
      </w:r>
      <w:proofErr w:type="spellStart"/>
      <w:r>
        <w:t>vnd</w:t>
      </w:r>
      <w:proofErr w:type="spellEnd"/>
      <w:r>
        <w:t xml:space="preserve"> erhalte mich HERR zum ewigen leben/ Amen. </w:t>
      </w:r>
    </w:p>
    <w:p w14:paraId="3500AFBC" w14:textId="77777777" w:rsidR="003F57A8" w:rsidRDefault="003F57A8" w:rsidP="003F57A8">
      <w:pPr>
        <w:pStyle w:val="StandardWeb"/>
      </w:pPr>
      <w:r>
        <w:t xml:space="preserve">Ich </w:t>
      </w:r>
      <w:proofErr w:type="spellStart"/>
      <w:r>
        <w:t>beuilhe</w:t>
      </w:r>
      <w:proofErr w:type="spellEnd"/>
      <w:r>
        <w:t xml:space="preserve"> auch mein Leib/ Gut </w:t>
      </w:r>
      <w:proofErr w:type="spellStart"/>
      <w:r>
        <w:t>vnd</w:t>
      </w:r>
      <w:proofErr w:type="spellEnd"/>
      <w:r>
        <w:t xml:space="preserve"> alles was ich sonst habe/ in deinen </w:t>
      </w:r>
      <w:proofErr w:type="spellStart"/>
      <w:r>
        <w:t>allergnedigsten</w:t>
      </w:r>
      <w:proofErr w:type="spellEnd"/>
      <w:r>
        <w:t xml:space="preserve"> </w:t>
      </w:r>
      <w:proofErr w:type="spellStart"/>
      <w:r>
        <w:t>schutz</w:t>
      </w:r>
      <w:proofErr w:type="spellEnd"/>
      <w:r>
        <w:t xml:space="preserve">/ schirm/ </w:t>
      </w:r>
      <w:proofErr w:type="spellStart"/>
      <w:r>
        <w:t>vnd</w:t>
      </w:r>
      <w:proofErr w:type="spellEnd"/>
      <w:r>
        <w:t xml:space="preserve"> </w:t>
      </w:r>
      <w:proofErr w:type="spellStart"/>
      <w:r>
        <w:t>segen</w:t>
      </w:r>
      <w:proofErr w:type="spellEnd"/>
      <w:r>
        <w:t xml:space="preserve">/ Dir sey Herr lob/ ehr </w:t>
      </w:r>
      <w:proofErr w:type="spellStart"/>
      <w:r>
        <w:t>vnd</w:t>
      </w:r>
      <w:proofErr w:type="spellEnd"/>
      <w:r>
        <w:t xml:space="preserve"> preis in </w:t>
      </w:r>
      <w:proofErr w:type="spellStart"/>
      <w:r>
        <w:t>ewigkeit</w:t>
      </w:r>
      <w:proofErr w:type="spellEnd"/>
      <w:r>
        <w:t xml:space="preserve">/ Amen. </w:t>
      </w:r>
    </w:p>
    <w:p w14:paraId="76627CF6" w14:textId="77777777" w:rsidR="003F57A8" w:rsidRDefault="003F57A8" w:rsidP="003F57A8">
      <w:pPr>
        <w:pStyle w:val="berschrift2"/>
      </w:pPr>
      <w:r>
        <w:t>Ein Gebete morgens zu sprechen.</w:t>
      </w:r>
    </w:p>
    <w:p w14:paraId="3B60D604" w14:textId="77777777" w:rsidR="003F57A8" w:rsidRDefault="003F57A8" w:rsidP="003F57A8">
      <w:pPr>
        <w:pStyle w:val="StandardWeb"/>
      </w:pPr>
      <w:r>
        <w:t xml:space="preserve">HERR Gott </w:t>
      </w:r>
      <w:proofErr w:type="spellStart"/>
      <w:r>
        <w:t>vnd</w:t>
      </w:r>
      <w:proofErr w:type="spellEnd"/>
      <w:r>
        <w:t xml:space="preserve"> heiliger Vater/ Dir </w:t>
      </w:r>
      <w:proofErr w:type="spellStart"/>
      <w:r>
        <w:t>dancke</w:t>
      </w:r>
      <w:proofErr w:type="spellEnd"/>
      <w:r>
        <w:t xml:space="preserve"> ich durch </w:t>
      </w:r>
      <w:proofErr w:type="spellStart"/>
      <w:r>
        <w:t>Jhesum</w:t>
      </w:r>
      <w:proofErr w:type="spellEnd"/>
      <w:r>
        <w:t xml:space="preserve"> Christum deinen lieben Sohn/ das du mich diese vergangene </w:t>
      </w:r>
      <w:proofErr w:type="spellStart"/>
      <w:r>
        <w:t>nacht</w:t>
      </w:r>
      <w:proofErr w:type="spellEnd"/>
      <w:r>
        <w:t xml:space="preserve"> behütet/ </w:t>
      </w:r>
      <w:proofErr w:type="spellStart"/>
      <w:r>
        <w:t>vnd</w:t>
      </w:r>
      <w:proofErr w:type="spellEnd"/>
      <w:r>
        <w:t xml:space="preserve"> diesen tag erleben hast lassen/ </w:t>
      </w:r>
      <w:proofErr w:type="spellStart"/>
      <w:r>
        <w:t>HErre</w:t>
      </w:r>
      <w:proofErr w:type="spellEnd"/>
      <w:r>
        <w:t xml:space="preserve"> durch deine </w:t>
      </w:r>
      <w:proofErr w:type="spellStart"/>
      <w:r>
        <w:t>gnade</w:t>
      </w:r>
      <w:proofErr w:type="spellEnd"/>
      <w:r>
        <w:t xml:space="preserve"> </w:t>
      </w:r>
      <w:proofErr w:type="spellStart"/>
      <w:r>
        <w:t>vnd</w:t>
      </w:r>
      <w:proofErr w:type="spellEnd"/>
      <w:r>
        <w:t xml:space="preserve"> </w:t>
      </w:r>
      <w:proofErr w:type="spellStart"/>
      <w:r>
        <w:t>krafft</w:t>
      </w:r>
      <w:proofErr w:type="spellEnd"/>
      <w:r>
        <w:t xml:space="preserve"> selige mich/ </w:t>
      </w:r>
      <w:proofErr w:type="spellStart"/>
      <w:r>
        <w:t>auff</w:t>
      </w:r>
      <w:proofErr w:type="spellEnd"/>
      <w:r>
        <w:t xml:space="preserve"> das ich in diesem tage die </w:t>
      </w:r>
      <w:proofErr w:type="spellStart"/>
      <w:r>
        <w:t>sunde</w:t>
      </w:r>
      <w:proofErr w:type="spellEnd"/>
      <w:r>
        <w:t xml:space="preserve"> </w:t>
      </w:r>
      <w:proofErr w:type="spellStart"/>
      <w:r>
        <w:t>vnd</w:t>
      </w:r>
      <w:proofErr w:type="spellEnd"/>
      <w:r>
        <w:t xml:space="preserve"> alle </w:t>
      </w:r>
      <w:proofErr w:type="spellStart"/>
      <w:r>
        <w:t>fehrligkeit</w:t>
      </w:r>
      <w:proofErr w:type="spellEnd"/>
      <w:r>
        <w:t xml:space="preserve"> des </w:t>
      </w:r>
      <w:proofErr w:type="spellStart"/>
      <w:r>
        <w:t>leibs</w:t>
      </w:r>
      <w:proofErr w:type="spellEnd"/>
      <w:r>
        <w:t xml:space="preserve"> </w:t>
      </w:r>
      <w:proofErr w:type="spellStart"/>
      <w:r>
        <w:t>vnd</w:t>
      </w:r>
      <w:proofErr w:type="spellEnd"/>
      <w:r>
        <w:t xml:space="preserve"> der Seelen meiden möge/ </w:t>
      </w:r>
      <w:proofErr w:type="spellStart"/>
      <w:r>
        <w:t>Vnd</w:t>
      </w:r>
      <w:proofErr w:type="spellEnd"/>
      <w:r>
        <w:t xml:space="preserve"> das ich darneben mit worten/ </w:t>
      </w:r>
      <w:proofErr w:type="spellStart"/>
      <w:r>
        <w:t>wercken</w:t>
      </w:r>
      <w:proofErr w:type="spellEnd"/>
      <w:r>
        <w:t xml:space="preserve">/ </w:t>
      </w:r>
      <w:proofErr w:type="spellStart"/>
      <w:r>
        <w:t>vnnd</w:t>
      </w:r>
      <w:proofErr w:type="spellEnd"/>
      <w:r>
        <w:t xml:space="preserve"> </w:t>
      </w:r>
      <w:proofErr w:type="spellStart"/>
      <w:r>
        <w:t>gedancken</w:t>
      </w:r>
      <w:proofErr w:type="spellEnd"/>
      <w:r>
        <w:t xml:space="preserve">/ mich nach deinem Göttlichen willen halte/ mehre in mir Herre die gaben des </w:t>
      </w:r>
      <w:proofErr w:type="spellStart"/>
      <w:r>
        <w:t>glaubens</w:t>
      </w:r>
      <w:proofErr w:type="spellEnd"/>
      <w:r>
        <w:t xml:space="preserve">/ </w:t>
      </w:r>
      <w:proofErr w:type="spellStart"/>
      <w:r>
        <w:t>hoffnung</w:t>
      </w:r>
      <w:proofErr w:type="spellEnd"/>
      <w:r>
        <w:t xml:space="preserve"> </w:t>
      </w:r>
      <w:proofErr w:type="spellStart"/>
      <w:r>
        <w:t>vnd</w:t>
      </w:r>
      <w:proofErr w:type="spellEnd"/>
      <w:r>
        <w:t xml:space="preserve"> liebe/ </w:t>
      </w:r>
      <w:proofErr w:type="spellStart"/>
      <w:r>
        <w:t>vnd</w:t>
      </w:r>
      <w:proofErr w:type="spellEnd"/>
      <w:r>
        <w:t xml:space="preserve"> deinen heiligen Geist zünde zu jeder zeit in meinem </w:t>
      </w:r>
      <w:proofErr w:type="spellStart"/>
      <w:r>
        <w:t>hertzen</w:t>
      </w:r>
      <w:proofErr w:type="spellEnd"/>
      <w:r>
        <w:t xml:space="preserve"> </w:t>
      </w:r>
      <w:proofErr w:type="spellStart"/>
      <w:r>
        <w:t>gnediglich</w:t>
      </w:r>
      <w:proofErr w:type="spellEnd"/>
      <w:r>
        <w:t xml:space="preserve"> an/ Es sey auch dein heiliger Engel mit mir/ damit der böse Geist an mir seinen willen destoweniger schaffen möge/ Dir Herre sey lob/ ehr </w:t>
      </w:r>
      <w:proofErr w:type="spellStart"/>
      <w:r>
        <w:t>vnd</w:t>
      </w:r>
      <w:proofErr w:type="spellEnd"/>
      <w:r>
        <w:t xml:space="preserve"> preis in </w:t>
      </w:r>
      <w:proofErr w:type="spellStart"/>
      <w:r>
        <w:t>ewigkeit</w:t>
      </w:r>
      <w:proofErr w:type="spellEnd"/>
      <w:r>
        <w:t xml:space="preserve">/ Amen. </w:t>
      </w:r>
    </w:p>
    <w:p w14:paraId="0CFF199E" w14:textId="77777777" w:rsidR="003F57A8" w:rsidRDefault="003F57A8" w:rsidP="003F57A8">
      <w:pPr>
        <w:pStyle w:val="StandardWeb"/>
      </w:pPr>
      <w:proofErr w:type="spellStart"/>
      <w:r>
        <w:t>Vnd</w:t>
      </w:r>
      <w:proofErr w:type="spellEnd"/>
      <w:r>
        <w:t xml:space="preserve"> </w:t>
      </w:r>
      <w:proofErr w:type="spellStart"/>
      <w:r>
        <w:t>hierauff</w:t>
      </w:r>
      <w:proofErr w:type="spellEnd"/>
      <w:r>
        <w:t xml:space="preserve"> spreche man das heilige Vater </w:t>
      </w:r>
      <w:proofErr w:type="spellStart"/>
      <w:r>
        <w:t>vnser</w:t>
      </w:r>
      <w:proofErr w:type="spellEnd"/>
      <w:r>
        <w:t xml:space="preserve">. </w:t>
      </w:r>
    </w:p>
    <w:p w14:paraId="318684C9" w14:textId="77777777" w:rsidR="003F57A8" w:rsidRDefault="003F57A8" w:rsidP="003F57A8">
      <w:pPr>
        <w:pStyle w:val="berschrift2"/>
      </w:pPr>
      <w:proofErr w:type="spellStart"/>
      <w:r>
        <w:t>Volget</w:t>
      </w:r>
      <w:proofErr w:type="spellEnd"/>
      <w:r>
        <w:t xml:space="preserve"> nun ein Christliche Betrachtung </w:t>
      </w:r>
      <w:proofErr w:type="spellStart"/>
      <w:r>
        <w:t>auff</w:t>
      </w:r>
      <w:proofErr w:type="spellEnd"/>
      <w:r>
        <w:t xml:space="preserve"> das Vater </w:t>
      </w:r>
      <w:proofErr w:type="spellStart"/>
      <w:r>
        <w:t>vnser</w:t>
      </w:r>
      <w:proofErr w:type="spellEnd"/>
      <w:r>
        <w:t>.</w:t>
      </w:r>
    </w:p>
    <w:p w14:paraId="10A0EA50" w14:textId="77777777" w:rsidR="003F57A8" w:rsidRDefault="003F57A8" w:rsidP="003F57A8">
      <w:pPr>
        <w:pStyle w:val="StandardWeb"/>
      </w:pPr>
      <w:r>
        <w:t xml:space="preserve">O </w:t>
      </w:r>
      <w:proofErr w:type="spellStart"/>
      <w:r>
        <w:t>Himelischer</w:t>
      </w:r>
      <w:proofErr w:type="spellEnd"/>
      <w:r>
        <w:t xml:space="preserve"> Vater/ Der du nicht aus </w:t>
      </w:r>
      <w:proofErr w:type="spellStart"/>
      <w:r>
        <w:t>vnserm</w:t>
      </w:r>
      <w:proofErr w:type="spellEnd"/>
      <w:r>
        <w:t xml:space="preserve"> </w:t>
      </w:r>
      <w:proofErr w:type="spellStart"/>
      <w:r>
        <w:t>verdienste</w:t>
      </w:r>
      <w:proofErr w:type="spellEnd"/>
      <w:r>
        <w:t xml:space="preserve">/ Sondern aus deiner Erbarmung/ </w:t>
      </w:r>
      <w:proofErr w:type="spellStart"/>
      <w:r>
        <w:t>vnd</w:t>
      </w:r>
      <w:proofErr w:type="spellEnd"/>
      <w:r>
        <w:t xml:space="preserve"> </w:t>
      </w:r>
      <w:proofErr w:type="spellStart"/>
      <w:r>
        <w:t>vmb</w:t>
      </w:r>
      <w:proofErr w:type="spellEnd"/>
      <w:r>
        <w:t xml:space="preserve"> deines lieben </w:t>
      </w:r>
      <w:proofErr w:type="spellStart"/>
      <w:r>
        <w:t>Sons</w:t>
      </w:r>
      <w:proofErr w:type="spellEnd"/>
      <w:r>
        <w:t xml:space="preserve"> willen </w:t>
      </w:r>
      <w:proofErr w:type="spellStart"/>
      <w:r>
        <w:t>vns</w:t>
      </w:r>
      <w:proofErr w:type="spellEnd"/>
      <w:r>
        <w:t xml:space="preserve"> zu deinen Kindern </w:t>
      </w:r>
      <w:proofErr w:type="spellStart"/>
      <w:r>
        <w:t>auffgenomen</w:t>
      </w:r>
      <w:proofErr w:type="spellEnd"/>
      <w:r>
        <w:t xml:space="preserve">/ Also/ das wir nun zu dir </w:t>
      </w:r>
      <w:proofErr w:type="spellStart"/>
      <w:r>
        <w:t>vnsern</w:t>
      </w:r>
      <w:proofErr w:type="spellEnd"/>
      <w:r>
        <w:t xml:space="preserve"> </w:t>
      </w:r>
      <w:proofErr w:type="spellStart"/>
      <w:r>
        <w:t>trost</w:t>
      </w:r>
      <w:proofErr w:type="spellEnd"/>
      <w:r>
        <w:t xml:space="preserve"> stellen/ </w:t>
      </w:r>
      <w:proofErr w:type="spellStart"/>
      <w:r>
        <w:t>vnd</w:t>
      </w:r>
      <w:proofErr w:type="spellEnd"/>
      <w:r>
        <w:t xml:space="preserve"> schreyen mögen Abba lieber Vater/ </w:t>
      </w:r>
      <w:proofErr w:type="spellStart"/>
      <w:r>
        <w:t>Derhalb</w:t>
      </w:r>
      <w:proofErr w:type="spellEnd"/>
      <w:r>
        <w:t xml:space="preserve"> steht zu dir </w:t>
      </w:r>
      <w:proofErr w:type="spellStart"/>
      <w:r>
        <w:t>Himelischer</w:t>
      </w:r>
      <w:proofErr w:type="spellEnd"/>
      <w:r>
        <w:t xml:space="preserve"> allerliebster Vater/ all </w:t>
      </w:r>
      <w:proofErr w:type="spellStart"/>
      <w:r>
        <w:t>vnser</w:t>
      </w:r>
      <w:proofErr w:type="spellEnd"/>
      <w:r>
        <w:t xml:space="preserve"> </w:t>
      </w:r>
      <w:proofErr w:type="spellStart"/>
      <w:r>
        <w:t>vertrawen</w:t>
      </w:r>
      <w:proofErr w:type="spellEnd"/>
      <w:r>
        <w:t xml:space="preserve">/ </w:t>
      </w:r>
      <w:proofErr w:type="spellStart"/>
      <w:r>
        <w:t>hoffnung</w:t>
      </w:r>
      <w:proofErr w:type="spellEnd"/>
      <w:r>
        <w:t xml:space="preserve"> </w:t>
      </w:r>
      <w:proofErr w:type="spellStart"/>
      <w:r>
        <w:t>vnd</w:t>
      </w:r>
      <w:proofErr w:type="spellEnd"/>
      <w:r>
        <w:t xml:space="preserve"> </w:t>
      </w:r>
      <w:proofErr w:type="spellStart"/>
      <w:r>
        <w:t>zuuorsicht</w:t>
      </w:r>
      <w:proofErr w:type="spellEnd"/>
      <w:r>
        <w:t xml:space="preserve">. </w:t>
      </w:r>
      <w:proofErr w:type="spellStart"/>
      <w:r>
        <w:t>Vnd</w:t>
      </w:r>
      <w:proofErr w:type="spellEnd"/>
      <w:r>
        <w:t xml:space="preserve"> weil </w:t>
      </w:r>
      <w:proofErr w:type="spellStart"/>
      <w:r>
        <w:t>vnser</w:t>
      </w:r>
      <w:proofErr w:type="spellEnd"/>
      <w:r>
        <w:t xml:space="preserve"> heil/ </w:t>
      </w:r>
      <w:proofErr w:type="spellStart"/>
      <w:r>
        <w:t>welchs</w:t>
      </w:r>
      <w:proofErr w:type="spellEnd"/>
      <w:r>
        <w:t xml:space="preserve"> wir von dir haben/ deine </w:t>
      </w:r>
      <w:proofErr w:type="spellStart"/>
      <w:r>
        <w:t>glori</w:t>
      </w:r>
      <w:proofErr w:type="spellEnd"/>
      <w:r>
        <w:t xml:space="preserve"> </w:t>
      </w:r>
      <w:proofErr w:type="spellStart"/>
      <w:r>
        <w:t>vnd</w:t>
      </w:r>
      <w:proofErr w:type="spellEnd"/>
      <w:r>
        <w:t xml:space="preserve"> ehr ist/ So heilige deinen Namen in </w:t>
      </w:r>
      <w:proofErr w:type="spellStart"/>
      <w:r>
        <w:t>vns</w:t>
      </w:r>
      <w:proofErr w:type="spellEnd"/>
      <w:r>
        <w:t xml:space="preserve">/ las deine </w:t>
      </w:r>
      <w:proofErr w:type="spellStart"/>
      <w:r>
        <w:t>Barmhertzigkeit</w:t>
      </w:r>
      <w:proofErr w:type="spellEnd"/>
      <w:r>
        <w:t xml:space="preserve">/ </w:t>
      </w:r>
      <w:proofErr w:type="spellStart"/>
      <w:r>
        <w:t>gnade</w:t>
      </w:r>
      <w:proofErr w:type="spellEnd"/>
      <w:r>
        <w:t xml:space="preserve"> </w:t>
      </w:r>
      <w:proofErr w:type="spellStart"/>
      <w:r>
        <w:t>vnd</w:t>
      </w:r>
      <w:proofErr w:type="spellEnd"/>
      <w:r>
        <w:t xml:space="preserve"> milde/ gegen </w:t>
      </w:r>
      <w:proofErr w:type="spellStart"/>
      <w:r>
        <w:t>vnd</w:t>
      </w:r>
      <w:proofErr w:type="spellEnd"/>
      <w:r>
        <w:t xml:space="preserve"> </w:t>
      </w:r>
      <w:proofErr w:type="spellStart"/>
      <w:r>
        <w:t>inn</w:t>
      </w:r>
      <w:proofErr w:type="spellEnd"/>
      <w:r>
        <w:t xml:space="preserve"> </w:t>
      </w:r>
      <w:proofErr w:type="spellStart"/>
      <w:r>
        <w:t>vns</w:t>
      </w:r>
      <w:proofErr w:type="spellEnd"/>
      <w:r>
        <w:t xml:space="preserve"> erscheinen/ Las </w:t>
      </w:r>
      <w:proofErr w:type="spellStart"/>
      <w:r>
        <w:t>vns</w:t>
      </w:r>
      <w:proofErr w:type="spellEnd"/>
      <w:r>
        <w:t xml:space="preserve"> des Bluts </w:t>
      </w:r>
      <w:proofErr w:type="spellStart"/>
      <w:r>
        <w:t>vnd</w:t>
      </w:r>
      <w:proofErr w:type="spellEnd"/>
      <w:r>
        <w:t xml:space="preserve"> des </w:t>
      </w:r>
      <w:proofErr w:type="spellStart"/>
      <w:r>
        <w:t>thewren</w:t>
      </w:r>
      <w:proofErr w:type="spellEnd"/>
      <w:r>
        <w:t xml:space="preserve"> </w:t>
      </w:r>
      <w:proofErr w:type="spellStart"/>
      <w:r>
        <w:t>verdiensts</w:t>
      </w:r>
      <w:proofErr w:type="spellEnd"/>
      <w:r>
        <w:t xml:space="preserve"> </w:t>
      </w:r>
      <w:proofErr w:type="spellStart"/>
      <w:r>
        <w:t>vnsers</w:t>
      </w:r>
      <w:proofErr w:type="spellEnd"/>
      <w:r>
        <w:t xml:space="preserve"> Heylands Christi/ zum ewigen leben geniessen/ </w:t>
      </w:r>
      <w:proofErr w:type="spellStart"/>
      <w:r>
        <w:t>auff</w:t>
      </w:r>
      <w:proofErr w:type="spellEnd"/>
      <w:r>
        <w:t xml:space="preserve"> das wir mit dir </w:t>
      </w:r>
      <w:proofErr w:type="spellStart"/>
      <w:r>
        <w:t>versönet</w:t>
      </w:r>
      <w:proofErr w:type="spellEnd"/>
      <w:r>
        <w:t xml:space="preserve">/ </w:t>
      </w:r>
      <w:proofErr w:type="spellStart"/>
      <w:r>
        <w:t>vnd</w:t>
      </w:r>
      <w:proofErr w:type="spellEnd"/>
      <w:r>
        <w:t xml:space="preserve"> durch deinen heiligen Geist </w:t>
      </w:r>
      <w:proofErr w:type="spellStart"/>
      <w:r>
        <w:t>from</w:t>
      </w:r>
      <w:proofErr w:type="spellEnd"/>
      <w:r>
        <w:t xml:space="preserve">/ </w:t>
      </w:r>
      <w:proofErr w:type="spellStart"/>
      <w:r>
        <w:t>vnd</w:t>
      </w:r>
      <w:proofErr w:type="spellEnd"/>
      <w:r>
        <w:t xml:space="preserve"> zu allem guten geneigt sein/ auch in deiner </w:t>
      </w:r>
      <w:proofErr w:type="spellStart"/>
      <w:r>
        <w:t>kindschafft</w:t>
      </w:r>
      <w:proofErr w:type="spellEnd"/>
      <w:r>
        <w:t xml:space="preserve"> zum </w:t>
      </w:r>
      <w:proofErr w:type="spellStart"/>
      <w:r>
        <w:t>vnzergenglichen</w:t>
      </w:r>
      <w:proofErr w:type="spellEnd"/>
      <w:r>
        <w:t xml:space="preserve"> </w:t>
      </w:r>
      <w:proofErr w:type="spellStart"/>
      <w:r>
        <w:t>vnd</w:t>
      </w:r>
      <w:proofErr w:type="spellEnd"/>
      <w:r>
        <w:t xml:space="preserve"> </w:t>
      </w:r>
      <w:proofErr w:type="spellStart"/>
      <w:r>
        <w:t>allerseligisten</w:t>
      </w:r>
      <w:proofErr w:type="spellEnd"/>
      <w:r>
        <w:t xml:space="preserve"> Erbe nach der </w:t>
      </w:r>
      <w:proofErr w:type="spellStart"/>
      <w:r>
        <w:t>hoffnung</w:t>
      </w:r>
      <w:proofErr w:type="spellEnd"/>
      <w:r>
        <w:t xml:space="preserve"> des Ewigen </w:t>
      </w:r>
      <w:proofErr w:type="spellStart"/>
      <w:r>
        <w:t>lebens</w:t>
      </w:r>
      <w:proofErr w:type="spellEnd"/>
      <w:r>
        <w:t xml:space="preserve"> bleiben/ </w:t>
      </w:r>
      <w:proofErr w:type="spellStart"/>
      <w:r>
        <w:t>vnd</w:t>
      </w:r>
      <w:proofErr w:type="spellEnd"/>
      <w:r>
        <w:t xml:space="preserve"> bestehen mögen. </w:t>
      </w:r>
      <w:proofErr w:type="spellStart"/>
      <w:r>
        <w:t>Vnnd</w:t>
      </w:r>
      <w:proofErr w:type="spellEnd"/>
      <w:r>
        <w:t xml:space="preserve"> las </w:t>
      </w:r>
      <w:proofErr w:type="spellStart"/>
      <w:r>
        <w:t>vns</w:t>
      </w:r>
      <w:proofErr w:type="spellEnd"/>
      <w:r>
        <w:t xml:space="preserve"> dieses alles </w:t>
      </w:r>
      <w:proofErr w:type="spellStart"/>
      <w:r>
        <w:t>widerfaren</w:t>
      </w:r>
      <w:proofErr w:type="spellEnd"/>
      <w:r>
        <w:t xml:space="preserve"> </w:t>
      </w:r>
      <w:proofErr w:type="spellStart"/>
      <w:r>
        <w:t>vmb</w:t>
      </w:r>
      <w:proofErr w:type="spellEnd"/>
      <w:r>
        <w:t xml:space="preserve"> deines Namens willen/ Dann nicht </w:t>
      </w:r>
      <w:proofErr w:type="spellStart"/>
      <w:r>
        <w:t>vns</w:t>
      </w:r>
      <w:proofErr w:type="spellEnd"/>
      <w:r>
        <w:t xml:space="preserve"> Herr/ nicht </w:t>
      </w:r>
      <w:proofErr w:type="spellStart"/>
      <w:r>
        <w:t>vns</w:t>
      </w:r>
      <w:proofErr w:type="spellEnd"/>
      <w:r>
        <w:t xml:space="preserve">/ sondern dir </w:t>
      </w:r>
      <w:proofErr w:type="spellStart"/>
      <w:r>
        <w:t>giebe</w:t>
      </w:r>
      <w:proofErr w:type="spellEnd"/>
      <w:r>
        <w:t xml:space="preserve"> die ehr/ welche dir auch alleine </w:t>
      </w:r>
      <w:proofErr w:type="spellStart"/>
      <w:r>
        <w:t>gebürt</w:t>
      </w:r>
      <w:proofErr w:type="spellEnd"/>
      <w:r>
        <w:t xml:space="preserve">. Dein Name werde geehrt/ geheiligt/ </w:t>
      </w:r>
      <w:proofErr w:type="spellStart"/>
      <w:r>
        <w:t>vnd</w:t>
      </w:r>
      <w:proofErr w:type="spellEnd"/>
      <w:r>
        <w:t xml:space="preserve"> </w:t>
      </w:r>
      <w:proofErr w:type="spellStart"/>
      <w:r>
        <w:t>glorificirt</w:t>
      </w:r>
      <w:proofErr w:type="spellEnd"/>
      <w:r>
        <w:t xml:space="preserve">/ itzo </w:t>
      </w:r>
      <w:proofErr w:type="spellStart"/>
      <w:r>
        <w:t>vnd</w:t>
      </w:r>
      <w:proofErr w:type="spellEnd"/>
      <w:r>
        <w:t xml:space="preserve"> zu jeder zeit/ Amen. </w:t>
      </w:r>
    </w:p>
    <w:p w14:paraId="0849C9FF" w14:textId="77777777" w:rsidR="003F57A8" w:rsidRDefault="003F57A8" w:rsidP="003F57A8">
      <w:pPr>
        <w:pStyle w:val="StandardWeb"/>
      </w:pPr>
      <w:r>
        <w:t xml:space="preserve">Las auch dein Reich </w:t>
      </w:r>
      <w:proofErr w:type="spellStart"/>
      <w:r>
        <w:t>vns</w:t>
      </w:r>
      <w:proofErr w:type="spellEnd"/>
      <w:r>
        <w:t xml:space="preserve"> </w:t>
      </w:r>
      <w:proofErr w:type="spellStart"/>
      <w:r>
        <w:t>zukomen</w:t>
      </w:r>
      <w:proofErr w:type="spellEnd"/>
      <w:r>
        <w:t xml:space="preserve">/ Was ist aber dein Göttlich Reich? Die </w:t>
      </w:r>
      <w:proofErr w:type="spellStart"/>
      <w:r>
        <w:t>freude</w:t>
      </w:r>
      <w:proofErr w:type="spellEnd"/>
      <w:r>
        <w:t xml:space="preserve">/ die </w:t>
      </w:r>
      <w:proofErr w:type="spellStart"/>
      <w:r>
        <w:t>gerechtigkeit</w:t>
      </w:r>
      <w:proofErr w:type="spellEnd"/>
      <w:r>
        <w:t xml:space="preserve">/ </w:t>
      </w:r>
      <w:proofErr w:type="spellStart"/>
      <w:r>
        <w:t>vnd</w:t>
      </w:r>
      <w:proofErr w:type="spellEnd"/>
      <w:r>
        <w:t xml:space="preserve"> der </w:t>
      </w:r>
      <w:proofErr w:type="spellStart"/>
      <w:r>
        <w:t>fried</w:t>
      </w:r>
      <w:proofErr w:type="spellEnd"/>
      <w:r>
        <w:t xml:space="preserve"> im heiligen Geist/ Wie dann des </w:t>
      </w:r>
      <w:proofErr w:type="spellStart"/>
      <w:r>
        <w:t>Teuffels</w:t>
      </w:r>
      <w:proofErr w:type="spellEnd"/>
      <w:r>
        <w:t xml:space="preserve"> Reich/ </w:t>
      </w:r>
      <w:proofErr w:type="spellStart"/>
      <w:r>
        <w:t>welchs</w:t>
      </w:r>
      <w:proofErr w:type="spellEnd"/>
      <w:r>
        <w:t xml:space="preserve"> itzt </w:t>
      </w:r>
      <w:proofErr w:type="spellStart"/>
      <w:r>
        <w:t>berurtem</w:t>
      </w:r>
      <w:proofErr w:type="spellEnd"/>
      <w:r>
        <w:t xml:space="preserve"> deinem Reich zum höchsten widerwertig/ </w:t>
      </w:r>
      <w:proofErr w:type="spellStart"/>
      <w:r>
        <w:t>auff</w:t>
      </w:r>
      <w:proofErr w:type="spellEnd"/>
      <w:r>
        <w:t xml:space="preserve"> dem gegenfall steht/ Dann dieses </w:t>
      </w:r>
      <w:proofErr w:type="spellStart"/>
      <w:r>
        <w:t>vnsers</w:t>
      </w:r>
      <w:proofErr w:type="spellEnd"/>
      <w:r>
        <w:t xml:space="preserve"> </w:t>
      </w:r>
      <w:proofErr w:type="spellStart"/>
      <w:r>
        <w:t>heubtfeindes</w:t>
      </w:r>
      <w:proofErr w:type="spellEnd"/>
      <w:r>
        <w:t xml:space="preserve"> Reich </w:t>
      </w:r>
      <w:proofErr w:type="spellStart"/>
      <w:r>
        <w:t>wirckt</w:t>
      </w:r>
      <w:proofErr w:type="spellEnd"/>
      <w:r>
        <w:t xml:space="preserve"> </w:t>
      </w:r>
      <w:proofErr w:type="spellStart"/>
      <w:r>
        <w:t>sunde</w:t>
      </w:r>
      <w:proofErr w:type="spellEnd"/>
      <w:r>
        <w:t xml:space="preserve">/ setzt den </w:t>
      </w:r>
      <w:proofErr w:type="spellStart"/>
      <w:r>
        <w:t>menschen</w:t>
      </w:r>
      <w:proofErr w:type="spellEnd"/>
      <w:r>
        <w:t xml:space="preserve"> in feindschafft mit Gott/ </w:t>
      </w:r>
      <w:proofErr w:type="spellStart"/>
      <w:r>
        <w:t>vnd</w:t>
      </w:r>
      <w:proofErr w:type="spellEnd"/>
      <w:r>
        <w:t xml:space="preserve"> macht ein böses </w:t>
      </w:r>
      <w:proofErr w:type="spellStart"/>
      <w:r>
        <w:t>vnd</w:t>
      </w:r>
      <w:proofErr w:type="spellEnd"/>
      <w:r>
        <w:t xml:space="preserve"> </w:t>
      </w:r>
      <w:proofErr w:type="spellStart"/>
      <w:r>
        <w:t>erschrockens</w:t>
      </w:r>
      <w:proofErr w:type="spellEnd"/>
      <w:r>
        <w:t xml:space="preserve"> gewissen/ Aber dein Reich bringet </w:t>
      </w:r>
      <w:proofErr w:type="spellStart"/>
      <w:r>
        <w:t>dargegen</w:t>
      </w:r>
      <w:proofErr w:type="spellEnd"/>
      <w:r>
        <w:t xml:space="preserve"> durch Christum </w:t>
      </w:r>
      <w:proofErr w:type="spellStart"/>
      <w:r>
        <w:t>vnd</w:t>
      </w:r>
      <w:proofErr w:type="spellEnd"/>
      <w:r>
        <w:t xml:space="preserve"> den heiligen Geist/ </w:t>
      </w:r>
      <w:proofErr w:type="spellStart"/>
      <w:r>
        <w:t>vergebung</w:t>
      </w:r>
      <w:proofErr w:type="spellEnd"/>
      <w:r>
        <w:t xml:space="preserve"> der </w:t>
      </w:r>
      <w:proofErr w:type="spellStart"/>
      <w:r>
        <w:t>sunde</w:t>
      </w:r>
      <w:proofErr w:type="spellEnd"/>
      <w:r>
        <w:t xml:space="preserve">/ </w:t>
      </w:r>
      <w:proofErr w:type="spellStart"/>
      <w:r>
        <w:t>vnd</w:t>
      </w:r>
      <w:proofErr w:type="spellEnd"/>
      <w:r>
        <w:t xml:space="preserve"> </w:t>
      </w:r>
      <w:proofErr w:type="spellStart"/>
      <w:r>
        <w:t>gerechtigkeit</w:t>
      </w:r>
      <w:proofErr w:type="spellEnd"/>
      <w:r>
        <w:t xml:space="preserve">/ bringet </w:t>
      </w:r>
      <w:proofErr w:type="spellStart"/>
      <w:r>
        <w:t>verönung</w:t>
      </w:r>
      <w:proofErr w:type="spellEnd"/>
      <w:r>
        <w:t xml:space="preserve">/ </w:t>
      </w:r>
      <w:proofErr w:type="spellStart"/>
      <w:r>
        <w:t>fried</w:t>
      </w:r>
      <w:proofErr w:type="spellEnd"/>
      <w:r>
        <w:t xml:space="preserve"> </w:t>
      </w:r>
      <w:proofErr w:type="spellStart"/>
      <w:r>
        <w:t>vnd</w:t>
      </w:r>
      <w:proofErr w:type="spellEnd"/>
      <w:r>
        <w:t xml:space="preserve"> </w:t>
      </w:r>
      <w:proofErr w:type="spellStart"/>
      <w:r>
        <w:t>sicherheit</w:t>
      </w:r>
      <w:proofErr w:type="spellEnd"/>
      <w:r>
        <w:t xml:space="preserve">/ an </w:t>
      </w:r>
      <w:proofErr w:type="spellStart"/>
      <w:r>
        <w:t>stat</w:t>
      </w:r>
      <w:proofErr w:type="spellEnd"/>
      <w:r>
        <w:t xml:space="preserve"> der feindschafft/ bringet auch ein gut </w:t>
      </w:r>
      <w:proofErr w:type="spellStart"/>
      <w:r>
        <w:t>vnd</w:t>
      </w:r>
      <w:proofErr w:type="spellEnd"/>
      <w:r>
        <w:t xml:space="preserve"> </w:t>
      </w:r>
      <w:proofErr w:type="spellStart"/>
      <w:r>
        <w:t>frölich</w:t>
      </w:r>
      <w:proofErr w:type="spellEnd"/>
      <w:r>
        <w:t xml:space="preserve"> gewissen/ </w:t>
      </w:r>
      <w:proofErr w:type="spellStart"/>
      <w:r>
        <w:t>gebiret</w:t>
      </w:r>
      <w:proofErr w:type="spellEnd"/>
      <w:r>
        <w:t xml:space="preserve"> eine </w:t>
      </w:r>
      <w:proofErr w:type="spellStart"/>
      <w:r>
        <w:t>vnaussprechliche</w:t>
      </w:r>
      <w:proofErr w:type="spellEnd"/>
      <w:r>
        <w:t xml:space="preserve"> </w:t>
      </w:r>
      <w:proofErr w:type="spellStart"/>
      <w:r>
        <w:t>erquickung</w:t>
      </w:r>
      <w:proofErr w:type="spellEnd"/>
      <w:r>
        <w:t xml:space="preserve">/ </w:t>
      </w:r>
      <w:proofErr w:type="spellStart"/>
      <w:r>
        <w:t>vnnd</w:t>
      </w:r>
      <w:proofErr w:type="spellEnd"/>
      <w:r>
        <w:t xml:space="preserve"> </w:t>
      </w:r>
      <w:proofErr w:type="spellStart"/>
      <w:r>
        <w:t>freude</w:t>
      </w:r>
      <w:proofErr w:type="spellEnd"/>
      <w:r>
        <w:t xml:space="preserve"> im heiligen Geist/ Erweckt den herrlichsten </w:t>
      </w:r>
      <w:proofErr w:type="spellStart"/>
      <w:r>
        <w:t>trost</w:t>
      </w:r>
      <w:proofErr w:type="spellEnd"/>
      <w:r>
        <w:t xml:space="preserve"> </w:t>
      </w:r>
      <w:proofErr w:type="spellStart"/>
      <w:r>
        <w:t>inn</w:t>
      </w:r>
      <w:proofErr w:type="spellEnd"/>
      <w:r>
        <w:t xml:space="preserve"> </w:t>
      </w:r>
      <w:proofErr w:type="spellStart"/>
      <w:r>
        <w:t>vnserm</w:t>
      </w:r>
      <w:proofErr w:type="spellEnd"/>
      <w:r>
        <w:t xml:space="preserve"> </w:t>
      </w:r>
      <w:proofErr w:type="spellStart"/>
      <w:r>
        <w:t>HERRn</w:t>
      </w:r>
      <w:proofErr w:type="spellEnd"/>
      <w:r>
        <w:t xml:space="preserve"> </w:t>
      </w:r>
      <w:proofErr w:type="spellStart"/>
      <w:r>
        <w:t>Jhesu</w:t>
      </w:r>
      <w:proofErr w:type="spellEnd"/>
      <w:r>
        <w:t xml:space="preserve"> Christo/ Beschirmet </w:t>
      </w:r>
      <w:proofErr w:type="spellStart"/>
      <w:r>
        <w:t>vns</w:t>
      </w:r>
      <w:proofErr w:type="spellEnd"/>
      <w:r>
        <w:t xml:space="preserve"> wider </w:t>
      </w:r>
      <w:proofErr w:type="spellStart"/>
      <w:r>
        <w:t>vnere</w:t>
      </w:r>
      <w:proofErr w:type="spellEnd"/>
      <w:r>
        <w:t xml:space="preserve"> </w:t>
      </w:r>
      <w:proofErr w:type="spellStart"/>
      <w:r>
        <w:t>heubtfeinde</w:t>
      </w:r>
      <w:proofErr w:type="spellEnd"/>
      <w:r>
        <w:t xml:space="preserve"> das Fleisch/ die böse Welt/ </w:t>
      </w:r>
      <w:proofErr w:type="spellStart"/>
      <w:r>
        <w:t>vnd</w:t>
      </w:r>
      <w:proofErr w:type="spellEnd"/>
      <w:r>
        <w:t xml:space="preserve"> den </w:t>
      </w:r>
      <w:proofErr w:type="spellStart"/>
      <w:r>
        <w:t>Teuffel</w:t>
      </w:r>
      <w:proofErr w:type="spellEnd"/>
      <w:r>
        <w:t xml:space="preserve">. Destomehr begehren wir HErr </w:t>
      </w:r>
      <w:proofErr w:type="spellStart"/>
      <w:r>
        <w:t>himlischer</w:t>
      </w:r>
      <w:proofErr w:type="spellEnd"/>
      <w:r>
        <w:t xml:space="preserve"> Vater/ Das du </w:t>
      </w:r>
      <w:proofErr w:type="spellStart"/>
      <w:r>
        <w:t>vns</w:t>
      </w:r>
      <w:proofErr w:type="spellEnd"/>
      <w:r>
        <w:t xml:space="preserve"> </w:t>
      </w:r>
      <w:proofErr w:type="spellStart"/>
      <w:r>
        <w:t>inn</w:t>
      </w:r>
      <w:proofErr w:type="spellEnd"/>
      <w:r>
        <w:t xml:space="preserve"> </w:t>
      </w:r>
      <w:proofErr w:type="spellStart"/>
      <w:r>
        <w:t>dis</w:t>
      </w:r>
      <w:proofErr w:type="spellEnd"/>
      <w:r>
        <w:t xml:space="preserve"> dein heilwertig Reich setzest/ dessen geniessen lassest/ auch darinnen </w:t>
      </w:r>
      <w:proofErr w:type="spellStart"/>
      <w:r>
        <w:t>gnediglich</w:t>
      </w:r>
      <w:proofErr w:type="spellEnd"/>
      <w:r>
        <w:t xml:space="preserve"> erhaltest/ so lang wir allhie leben/ Damit wir durch </w:t>
      </w:r>
      <w:proofErr w:type="spellStart"/>
      <w:r>
        <w:t>dis</w:t>
      </w:r>
      <w:proofErr w:type="spellEnd"/>
      <w:r>
        <w:t xml:space="preserve"> Reich </w:t>
      </w:r>
      <w:proofErr w:type="spellStart"/>
      <w:r>
        <w:t>endtlich</w:t>
      </w:r>
      <w:proofErr w:type="spellEnd"/>
      <w:r>
        <w:t xml:space="preserve"> in das ewige Reich deiner </w:t>
      </w:r>
      <w:proofErr w:type="spellStart"/>
      <w:r>
        <w:t>Glori</w:t>
      </w:r>
      <w:proofErr w:type="spellEnd"/>
      <w:r>
        <w:t xml:space="preserve"> kommen/ </w:t>
      </w:r>
      <w:proofErr w:type="spellStart"/>
      <w:r>
        <w:t>vnd</w:t>
      </w:r>
      <w:proofErr w:type="spellEnd"/>
      <w:r>
        <w:t xml:space="preserve"> mit allen </w:t>
      </w:r>
      <w:proofErr w:type="spellStart"/>
      <w:r>
        <w:t>Erwelten</w:t>
      </w:r>
      <w:proofErr w:type="spellEnd"/>
      <w:r>
        <w:t xml:space="preserve"> </w:t>
      </w:r>
      <w:proofErr w:type="spellStart"/>
      <w:r>
        <w:t>vnnd</w:t>
      </w:r>
      <w:proofErr w:type="spellEnd"/>
      <w:r>
        <w:t xml:space="preserve"> Engeln </w:t>
      </w:r>
      <w:proofErr w:type="spellStart"/>
      <w:r>
        <w:t>solchs</w:t>
      </w:r>
      <w:proofErr w:type="spellEnd"/>
      <w:r>
        <w:t xml:space="preserve"> Reichs erbschafft zur ewigen </w:t>
      </w:r>
      <w:proofErr w:type="spellStart"/>
      <w:r>
        <w:t>seligkeit</w:t>
      </w:r>
      <w:proofErr w:type="spellEnd"/>
      <w:r>
        <w:t xml:space="preserve"> besitzen mögen. Darzu </w:t>
      </w:r>
      <w:proofErr w:type="spellStart"/>
      <w:r>
        <w:t>hilff</w:t>
      </w:r>
      <w:proofErr w:type="spellEnd"/>
      <w:r>
        <w:t xml:space="preserve"> </w:t>
      </w:r>
      <w:proofErr w:type="spellStart"/>
      <w:r>
        <w:t>vns</w:t>
      </w:r>
      <w:proofErr w:type="spellEnd"/>
      <w:r>
        <w:t xml:space="preserve"> </w:t>
      </w:r>
      <w:proofErr w:type="spellStart"/>
      <w:r>
        <w:t>Barmhertziger</w:t>
      </w:r>
      <w:proofErr w:type="spellEnd"/>
      <w:r>
        <w:t xml:space="preserve"> Gott/ durch </w:t>
      </w:r>
      <w:proofErr w:type="spellStart"/>
      <w:r>
        <w:t>Jhesum</w:t>
      </w:r>
      <w:proofErr w:type="spellEnd"/>
      <w:r>
        <w:t xml:space="preserve"> Christum </w:t>
      </w:r>
      <w:proofErr w:type="spellStart"/>
      <w:r>
        <w:t>vnnsern</w:t>
      </w:r>
      <w:proofErr w:type="spellEnd"/>
      <w:r>
        <w:t xml:space="preserve"> Heiland/ Amen. </w:t>
      </w:r>
    </w:p>
    <w:p w14:paraId="11D6E154" w14:textId="77777777" w:rsidR="003F57A8" w:rsidRDefault="003F57A8" w:rsidP="003F57A8">
      <w:pPr>
        <w:pStyle w:val="StandardWeb"/>
      </w:pPr>
      <w:proofErr w:type="spellStart"/>
      <w:r>
        <w:t>Vnnd</w:t>
      </w:r>
      <w:proofErr w:type="spellEnd"/>
      <w:r>
        <w:t xml:space="preserve"> damit wir destoweniger von diesem Reiche mögen </w:t>
      </w:r>
      <w:proofErr w:type="spellStart"/>
      <w:r>
        <w:t>abgefurt</w:t>
      </w:r>
      <w:proofErr w:type="spellEnd"/>
      <w:r>
        <w:t xml:space="preserve">/ oder aber am </w:t>
      </w:r>
      <w:proofErr w:type="spellStart"/>
      <w:r>
        <w:t>eingang</w:t>
      </w:r>
      <w:proofErr w:type="spellEnd"/>
      <w:r>
        <w:t xml:space="preserve"> </w:t>
      </w:r>
      <w:proofErr w:type="spellStart"/>
      <w:r>
        <w:t>desselbten</w:t>
      </w:r>
      <w:proofErr w:type="spellEnd"/>
      <w:r>
        <w:t xml:space="preserve"> verhindert werden/ So geschehe Herr dein </w:t>
      </w:r>
      <w:proofErr w:type="spellStart"/>
      <w:r>
        <w:t>wille</w:t>
      </w:r>
      <w:proofErr w:type="spellEnd"/>
      <w:r>
        <w:t xml:space="preserve">/ wie im </w:t>
      </w:r>
      <w:proofErr w:type="spellStart"/>
      <w:r>
        <w:t>Himel</w:t>
      </w:r>
      <w:proofErr w:type="spellEnd"/>
      <w:r>
        <w:t xml:space="preserve">/ also auch </w:t>
      </w:r>
      <w:proofErr w:type="spellStart"/>
      <w:r>
        <w:t>auff</w:t>
      </w:r>
      <w:proofErr w:type="spellEnd"/>
      <w:r>
        <w:t xml:space="preserve"> Erden/ Dann </w:t>
      </w:r>
      <w:proofErr w:type="spellStart"/>
      <w:r>
        <w:t>vnser</w:t>
      </w:r>
      <w:proofErr w:type="spellEnd"/>
      <w:r>
        <w:t xml:space="preserve"> </w:t>
      </w:r>
      <w:proofErr w:type="spellStart"/>
      <w:r>
        <w:t>wille</w:t>
      </w:r>
      <w:proofErr w:type="spellEnd"/>
      <w:r>
        <w:t xml:space="preserve">/ welchen </w:t>
      </w:r>
      <w:proofErr w:type="spellStart"/>
      <w:r>
        <w:t>vnsere</w:t>
      </w:r>
      <w:proofErr w:type="spellEnd"/>
      <w:r>
        <w:t xml:space="preserve"> verderbte Natur mit sich bringt/ ist zum argen geneigt/ </w:t>
      </w:r>
      <w:proofErr w:type="spellStart"/>
      <w:r>
        <w:t>vnd</w:t>
      </w:r>
      <w:proofErr w:type="spellEnd"/>
      <w:r>
        <w:t xml:space="preserve"> </w:t>
      </w:r>
      <w:proofErr w:type="spellStart"/>
      <w:r>
        <w:t>deme</w:t>
      </w:r>
      <w:proofErr w:type="spellEnd"/>
      <w:r>
        <w:t xml:space="preserve">/ welches Gott von </w:t>
      </w:r>
      <w:proofErr w:type="spellStart"/>
      <w:r>
        <w:t>vns</w:t>
      </w:r>
      <w:proofErr w:type="spellEnd"/>
      <w:r>
        <w:t xml:space="preserve">/ als seinen gehorsamen </w:t>
      </w:r>
      <w:proofErr w:type="spellStart"/>
      <w:r>
        <w:t>kindern</w:t>
      </w:r>
      <w:proofErr w:type="spellEnd"/>
      <w:r>
        <w:t xml:space="preserve"> haben will/ </w:t>
      </w:r>
      <w:proofErr w:type="spellStart"/>
      <w:r>
        <w:t>widersetzig</w:t>
      </w:r>
      <w:proofErr w:type="spellEnd"/>
      <w:r>
        <w:t xml:space="preserve">. </w:t>
      </w:r>
      <w:proofErr w:type="spellStart"/>
      <w:r>
        <w:t>Auff</w:t>
      </w:r>
      <w:proofErr w:type="spellEnd"/>
      <w:r>
        <w:t xml:space="preserve"> das wir nun durch </w:t>
      </w:r>
      <w:proofErr w:type="spellStart"/>
      <w:r>
        <w:t>vnsern</w:t>
      </w:r>
      <w:proofErr w:type="spellEnd"/>
      <w:r>
        <w:t xml:space="preserve"> </w:t>
      </w:r>
      <w:proofErr w:type="spellStart"/>
      <w:r>
        <w:t>muthwillen</w:t>
      </w:r>
      <w:proofErr w:type="spellEnd"/>
      <w:r>
        <w:t xml:space="preserve"> wider dich nicht handeln/ noch aus deinem Göttlichen Reich </w:t>
      </w:r>
      <w:proofErr w:type="spellStart"/>
      <w:r>
        <w:t>gesatzt</w:t>
      </w:r>
      <w:proofErr w:type="spellEnd"/>
      <w:r>
        <w:t xml:space="preserve"> werden/ </w:t>
      </w:r>
      <w:proofErr w:type="spellStart"/>
      <w:r>
        <w:t>vnd</w:t>
      </w:r>
      <w:proofErr w:type="spellEnd"/>
      <w:r>
        <w:t xml:space="preserve"> darüber in des </w:t>
      </w:r>
      <w:proofErr w:type="spellStart"/>
      <w:r>
        <w:t>Teuffels</w:t>
      </w:r>
      <w:proofErr w:type="spellEnd"/>
      <w:r>
        <w:t xml:space="preserve"> Reich fallen/ So </w:t>
      </w:r>
      <w:proofErr w:type="spellStart"/>
      <w:r>
        <w:t>endere</w:t>
      </w:r>
      <w:proofErr w:type="spellEnd"/>
      <w:r>
        <w:t xml:space="preserve"> HErr durch deinen heiligen Geist </w:t>
      </w:r>
      <w:proofErr w:type="spellStart"/>
      <w:r>
        <w:t>vnsern</w:t>
      </w:r>
      <w:proofErr w:type="spellEnd"/>
      <w:r>
        <w:t xml:space="preserve"> fleischlichen willen/ </w:t>
      </w:r>
      <w:proofErr w:type="spellStart"/>
      <w:r>
        <w:t>vnd</w:t>
      </w:r>
      <w:proofErr w:type="spellEnd"/>
      <w:r>
        <w:t xml:space="preserve"> verleihe deine </w:t>
      </w:r>
      <w:proofErr w:type="spellStart"/>
      <w:r>
        <w:t>gnade</w:t>
      </w:r>
      <w:proofErr w:type="spellEnd"/>
      <w:r>
        <w:t xml:space="preserve">/ das wir ein </w:t>
      </w:r>
      <w:proofErr w:type="spellStart"/>
      <w:r>
        <w:t>new</w:t>
      </w:r>
      <w:proofErr w:type="spellEnd"/>
      <w:r>
        <w:t xml:space="preserve"> </w:t>
      </w:r>
      <w:proofErr w:type="spellStart"/>
      <w:r>
        <w:t>hertz</w:t>
      </w:r>
      <w:proofErr w:type="spellEnd"/>
      <w:r>
        <w:t xml:space="preserve"> bekommen/ </w:t>
      </w:r>
      <w:proofErr w:type="spellStart"/>
      <w:r>
        <w:t>vnd</w:t>
      </w:r>
      <w:proofErr w:type="spellEnd"/>
      <w:r>
        <w:t xml:space="preserve"> deinem willen </w:t>
      </w:r>
      <w:proofErr w:type="spellStart"/>
      <w:r>
        <w:t>vns</w:t>
      </w:r>
      <w:proofErr w:type="spellEnd"/>
      <w:r>
        <w:t xml:space="preserve"> </w:t>
      </w:r>
      <w:proofErr w:type="spellStart"/>
      <w:r>
        <w:t>vnderwerffen</w:t>
      </w:r>
      <w:proofErr w:type="spellEnd"/>
      <w:r>
        <w:t xml:space="preserve">/ </w:t>
      </w:r>
      <w:proofErr w:type="spellStart"/>
      <w:r>
        <w:t>vnd</w:t>
      </w:r>
      <w:proofErr w:type="spellEnd"/>
      <w:r>
        <w:t xml:space="preserve"> </w:t>
      </w:r>
      <w:proofErr w:type="spellStart"/>
      <w:r>
        <w:t>anhengig</w:t>
      </w:r>
      <w:proofErr w:type="spellEnd"/>
      <w:r>
        <w:t xml:space="preserve"> machen/ Sonderlich weil dein lieber Son </w:t>
      </w:r>
      <w:proofErr w:type="spellStart"/>
      <w:r>
        <w:t>vnns</w:t>
      </w:r>
      <w:proofErr w:type="spellEnd"/>
      <w:r>
        <w:t xml:space="preserve"> diese schöne </w:t>
      </w:r>
      <w:proofErr w:type="spellStart"/>
      <w:r>
        <w:t>vertröstung</w:t>
      </w:r>
      <w:proofErr w:type="spellEnd"/>
      <w:r>
        <w:t xml:space="preserve"> selber gethan/ </w:t>
      </w:r>
      <w:proofErr w:type="spellStart"/>
      <w:r>
        <w:t>vnd</w:t>
      </w:r>
      <w:proofErr w:type="spellEnd"/>
      <w:r>
        <w:t xml:space="preserve"> versprochen hat/ Welcher den willen meins Vaters/ der im </w:t>
      </w:r>
      <w:proofErr w:type="spellStart"/>
      <w:r>
        <w:t>himel</w:t>
      </w:r>
      <w:proofErr w:type="spellEnd"/>
      <w:r>
        <w:t xml:space="preserve"> ist/ thuet/ </w:t>
      </w:r>
      <w:proofErr w:type="spellStart"/>
      <w:r>
        <w:t>wirdet</w:t>
      </w:r>
      <w:proofErr w:type="spellEnd"/>
      <w:r>
        <w:t xml:space="preserve"> eingehen ins Reich der </w:t>
      </w:r>
      <w:proofErr w:type="spellStart"/>
      <w:r>
        <w:t>Himele</w:t>
      </w:r>
      <w:proofErr w:type="spellEnd"/>
      <w:r>
        <w:t xml:space="preserve">. </w:t>
      </w:r>
      <w:proofErr w:type="spellStart"/>
      <w:r>
        <w:t>Vnd</w:t>
      </w:r>
      <w:proofErr w:type="spellEnd"/>
      <w:r>
        <w:t xml:space="preserve"> geschehe also dein </w:t>
      </w:r>
      <w:proofErr w:type="spellStart"/>
      <w:r>
        <w:t>wille</w:t>
      </w:r>
      <w:proofErr w:type="spellEnd"/>
      <w:r>
        <w:t xml:space="preserve">/ </w:t>
      </w:r>
      <w:proofErr w:type="spellStart"/>
      <w:r>
        <w:t>himelischer</w:t>
      </w:r>
      <w:proofErr w:type="spellEnd"/>
      <w:r>
        <w:t xml:space="preserve"> Vater/ wie im </w:t>
      </w:r>
      <w:proofErr w:type="spellStart"/>
      <w:r>
        <w:t>Himel</w:t>
      </w:r>
      <w:proofErr w:type="spellEnd"/>
      <w:r>
        <w:t xml:space="preserve">/ also auch </w:t>
      </w:r>
      <w:proofErr w:type="spellStart"/>
      <w:r>
        <w:t>auff</w:t>
      </w:r>
      <w:proofErr w:type="spellEnd"/>
      <w:r>
        <w:t xml:space="preserve"> Erden. Dann im </w:t>
      </w:r>
      <w:proofErr w:type="spellStart"/>
      <w:r>
        <w:t>Himel</w:t>
      </w:r>
      <w:proofErr w:type="spellEnd"/>
      <w:r>
        <w:t xml:space="preserve"> geschicht </w:t>
      </w:r>
      <w:proofErr w:type="spellStart"/>
      <w:r>
        <w:t>dei</w:t>
      </w:r>
      <w:proofErr w:type="spellEnd"/>
      <w:r>
        <w:t xml:space="preserve"> </w:t>
      </w:r>
      <w:proofErr w:type="spellStart"/>
      <w:r>
        <w:t>nwille</w:t>
      </w:r>
      <w:proofErr w:type="spellEnd"/>
      <w:r>
        <w:t xml:space="preserve">/ ohne </w:t>
      </w:r>
      <w:proofErr w:type="spellStart"/>
      <w:r>
        <w:t>widersetzung</w:t>
      </w:r>
      <w:proofErr w:type="spellEnd"/>
      <w:r>
        <w:t xml:space="preserve">/ weil des </w:t>
      </w:r>
      <w:proofErr w:type="spellStart"/>
      <w:r>
        <w:t>orts</w:t>
      </w:r>
      <w:proofErr w:type="spellEnd"/>
      <w:r>
        <w:t xml:space="preserve"> die lieben </w:t>
      </w:r>
      <w:proofErr w:type="spellStart"/>
      <w:r>
        <w:t>Engele</w:t>
      </w:r>
      <w:proofErr w:type="spellEnd"/>
      <w:r>
        <w:t xml:space="preserve"> </w:t>
      </w:r>
      <w:proofErr w:type="spellStart"/>
      <w:r>
        <w:t>vnd</w:t>
      </w:r>
      <w:proofErr w:type="spellEnd"/>
      <w:r>
        <w:t xml:space="preserve"> </w:t>
      </w:r>
      <w:proofErr w:type="spellStart"/>
      <w:r>
        <w:t>Auserwelten</w:t>
      </w:r>
      <w:proofErr w:type="spellEnd"/>
      <w:r>
        <w:t xml:space="preserve"> die </w:t>
      </w:r>
      <w:proofErr w:type="spellStart"/>
      <w:r>
        <w:t>gröste</w:t>
      </w:r>
      <w:proofErr w:type="spellEnd"/>
      <w:r>
        <w:t xml:space="preserve"> liebe zu dir Herre tragen/ wöllen nichts anders/ dann was dir </w:t>
      </w:r>
      <w:proofErr w:type="spellStart"/>
      <w:r>
        <w:t>gefelt</w:t>
      </w:r>
      <w:proofErr w:type="spellEnd"/>
      <w:r>
        <w:t xml:space="preserve">/ Wie dann dein </w:t>
      </w:r>
      <w:proofErr w:type="spellStart"/>
      <w:r>
        <w:t>wille</w:t>
      </w:r>
      <w:proofErr w:type="spellEnd"/>
      <w:r>
        <w:t xml:space="preserve"> </w:t>
      </w:r>
      <w:proofErr w:type="spellStart"/>
      <w:r>
        <w:t>vnnd</w:t>
      </w:r>
      <w:proofErr w:type="spellEnd"/>
      <w:r>
        <w:t xml:space="preserve"> </w:t>
      </w:r>
      <w:proofErr w:type="spellStart"/>
      <w:r>
        <w:t>wolgefalle</w:t>
      </w:r>
      <w:proofErr w:type="spellEnd"/>
      <w:r>
        <w:t xml:space="preserve"> stets der beste ist/ Gleicher </w:t>
      </w:r>
      <w:proofErr w:type="spellStart"/>
      <w:r>
        <w:t>gestalt</w:t>
      </w:r>
      <w:proofErr w:type="spellEnd"/>
      <w:r>
        <w:t xml:space="preserve"> geschehe HErr dein </w:t>
      </w:r>
      <w:proofErr w:type="spellStart"/>
      <w:r>
        <w:t>wille</w:t>
      </w:r>
      <w:proofErr w:type="spellEnd"/>
      <w:r>
        <w:t xml:space="preserve">/ </w:t>
      </w:r>
      <w:proofErr w:type="spellStart"/>
      <w:r>
        <w:t>auff</w:t>
      </w:r>
      <w:proofErr w:type="spellEnd"/>
      <w:r>
        <w:t xml:space="preserve"> Erden/ nach der </w:t>
      </w:r>
      <w:proofErr w:type="spellStart"/>
      <w:r>
        <w:t>masse</w:t>
      </w:r>
      <w:proofErr w:type="spellEnd"/>
      <w:r>
        <w:t xml:space="preserve"> deiner mitgetheilten </w:t>
      </w:r>
      <w:proofErr w:type="spellStart"/>
      <w:r>
        <w:t>gnade</w:t>
      </w:r>
      <w:proofErr w:type="spellEnd"/>
      <w:r>
        <w:t xml:space="preserve">/ Also/ das wir deinem aller </w:t>
      </w:r>
      <w:proofErr w:type="spellStart"/>
      <w:r>
        <w:t>heiligisten</w:t>
      </w:r>
      <w:proofErr w:type="spellEnd"/>
      <w:r>
        <w:t xml:space="preserve"> willen </w:t>
      </w:r>
      <w:proofErr w:type="spellStart"/>
      <w:r>
        <w:t>vnd</w:t>
      </w:r>
      <w:proofErr w:type="spellEnd"/>
      <w:r>
        <w:t xml:space="preserve"> Geboten aus liebe gegen dir/ </w:t>
      </w:r>
      <w:proofErr w:type="spellStart"/>
      <w:r>
        <w:t>vnd</w:t>
      </w:r>
      <w:proofErr w:type="spellEnd"/>
      <w:r>
        <w:t xml:space="preserve"> </w:t>
      </w:r>
      <w:proofErr w:type="spellStart"/>
      <w:r>
        <w:t>vnserm</w:t>
      </w:r>
      <w:proofErr w:type="spellEnd"/>
      <w:r>
        <w:t xml:space="preserve"> </w:t>
      </w:r>
      <w:proofErr w:type="spellStart"/>
      <w:r>
        <w:t>Nechsten</w:t>
      </w:r>
      <w:proofErr w:type="spellEnd"/>
      <w:r>
        <w:t xml:space="preserve">/ mit </w:t>
      </w:r>
      <w:proofErr w:type="spellStart"/>
      <w:r>
        <w:t>sonderm</w:t>
      </w:r>
      <w:proofErr w:type="spellEnd"/>
      <w:r>
        <w:t xml:space="preserve"> </w:t>
      </w:r>
      <w:proofErr w:type="spellStart"/>
      <w:r>
        <w:t>vleisse</w:t>
      </w:r>
      <w:proofErr w:type="spellEnd"/>
      <w:r>
        <w:t xml:space="preserve"> nachkommen/ das böse meiden/ </w:t>
      </w:r>
      <w:proofErr w:type="spellStart"/>
      <w:r>
        <w:t>vnd</w:t>
      </w:r>
      <w:proofErr w:type="spellEnd"/>
      <w:r>
        <w:t xml:space="preserve"> guts thun/ Dir auch HErr die zeit </w:t>
      </w:r>
      <w:proofErr w:type="spellStart"/>
      <w:r>
        <w:t>vnsers</w:t>
      </w:r>
      <w:proofErr w:type="spellEnd"/>
      <w:r>
        <w:t xml:space="preserve"> </w:t>
      </w:r>
      <w:proofErr w:type="spellStart"/>
      <w:r>
        <w:t>lebens</w:t>
      </w:r>
      <w:proofErr w:type="spellEnd"/>
      <w:r>
        <w:t xml:space="preserve"> in der </w:t>
      </w:r>
      <w:proofErr w:type="spellStart"/>
      <w:r>
        <w:t>heiligkeit</w:t>
      </w:r>
      <w:proofErr w:type="spellEnd"/>
      <w:r>
        <w:t xml:space="preserve"> </w:t>
      </w:r>
      <w:proofErr w:type="spellStart"/>
      <w:r>
        <w:t>vnd</w:t>
      </w:r>
      <w:proofErr w:type="spellEnd"/>
      <w:r>
        <w:t xml:space="preserve"> </w:t>
      </w:r>
      <w:proofErr w:type="spellStart"/>
      <w:r>
        <w:t>gerechtigkeit</w:t>
      </w:r>
      <w:proofErr w:type="spellEnd"/>
      <w:r>
        <w:t xml:space="preserve">/ wie wir </w:t>
      </w:r>
      <w:proofErr w:type="spellStart"/>
      <w:r>
        <w:t>zuthun</w:t>
      </w:r>
      <w:proofErr w:type="spellEnd"/>
      <w:r>
        <w:t xml:space="preserve"> schuldig/ dienen/ </w:t>
      </w:r>
      <w:proofErr w:type="spellStart"/>
      <w:r>
        <w:t>vnd</w:t>
      </w:r>
      <w:proofErr w:type="spellEnd"/>
      <w:r>
        <w:t xml:space="preserve"> </w:t>
      </w:r>
      <w:proofErr w:type="spellStart"/>
      <w:r>
        <w:t>inn</w:t>
      </w:r>
      <w:proofErr w:type="spellEnd"/>
      <w:r>
        <w:t xml:space="preserve"> allem guten von tage zu tage durch die </w:t>
      </w:r>
      <w:proofErr w:type="spellStart"/>
      <w:r>
        <w:t>gnade</w:t>
      </w:r>
      <w:proofErr w:type="spellEnd"/>
      <w:r>
        <w:t xml:space="preserve"> Gottes des heiligen Geists </w:t>
      </w:r>
      <w:proofErr w:type="spellStart"/>
      <w:r>
        <w:t>zunemen</w:t>
      </w:r>
      <w:proofErr w:type="spellEnd"/>
      <w:r>
        <w:t xml:space="preserve">/ auch in dem allem bis zum ende dieses </w:t>
      </w:r>
      <w:proofErr w:type="spellStart"/>
      <w:r>
        <w:t>vnsers</w:t>
      </w:r>
      <w:proofErr w:type="spellEnd"/>
      <w:r>
        <w:t xml:space="preserve"> </w:t>
      </w:r>
      <w:proofErr w:type="spellStart"/>
      <w:r>
        <w:t>vergengklichen</w:t>
      </w:r>
      <w:proofErr w:type="spellEnd"/>
      <w:r>
        <w:t xml:space="preserve">/ </w:t>
      </w:r>
      <w:proofErr w:type="spellStart"/>
      <w:r>
        <w:t>vnnd</w:t>
      </w:r>
      <w:proofErr w:type="spellEnd"/>
      <w:r>
        <w:t xml:space="preserve"> zum </w:t>
      </w:r>
      <w:proofErr w:type="spellStart"/>
      <w:r>
        <w:t>eingang</w:t>
      </w:r>
      <w:proofErr w:type="spellEnd"/>
      <w:r>
        <w:t xml:space="preserve"> des ewigen </w:t>
      </w:r>
      <w:proofErr w:type="spellStart"/>
      <w:r>
        <w:t>lebens</w:t>
      </w:r>
      <w:proofErr w:type="spellEnd"/>
      <w:r>
        <w:t xml:space="preserve"> bestehen/ </w:t>
      </w:r>
      <w:proofErr w:type="spellStart"/>
      <w:r>
        <w:t>vnd</w:t>
      </w:r>
      <w:proofErr w:type="spellEnd"/>
      <w:r>
        <w:t xml:space="preserve"> verharren mögen/ </w:t>
      </w:r>
      <w:proofErr w:type="spellStart"/>
      <w:r>
        <w:t>Hirzu</w:t>
      </w:r>
      <w:proofErr w:type="spellEnd"/>
      <w:r>
        <w:t xml:space="preserve"> </w:t>
      </w:r>
      <w:proofErr w:type="spellStart"/>
      <w:r>
        <w:t>hilff</w:t>
      </w:r>
      <w:proofErr w:type="spellEnd"/>
      <w:r>
        <w:t xml:space="preserve"> </w:t>
      </w:r>
      <w:proofErr w:type="spellStart"/>
      <w:r>
        <w:t>vns</w:t>
      </w:r>
      <w:proofErr w:type="spellEnd"/>
      <w:r>
        <w:t xml:space="preserve"> Herr </w:t>
      </w:r>
      <w:proofErr w:type="spellStart"/>
      <w:r>
        <w:t>himelischer</w:t>
      </w:r>
      <w:proofErr w:type="spellEnd"/>
      <w:r>
        <w:t xml:space="preserve"> Vater/ von dem alle gute gaben </w:t>
      </w:r>
      <w:proofErr w:type="spellStart"/>
      <w:r>
        <w:t>herfliessen</w:t>
      </w:r>
      <w:proofErr w:type="spellEnd"/>
      <w:r>
        <w:t xml:space="preserve">/ Amen. </w:t>
      </w:r>
    </w:p>
    <w:p w14:paraId="7B8F1500" w14:textId="77777777" w:rsidR="003F57A8" w:rsidRDefault="003F57A8" w:rsidP="003F57A8">
      <w:pPr>
        <w:pStyle w:val="StandardWeb"/>
      </w:pPr>
      <w:proofErr w:type="spellStart"/>
      <w:r>
        <w:t>Vnnd</w:t>
      </w:r>
      <w:proofErr w:type="spellEnd"/>
      <w:r>
        <w:t xml:space="preserve"> </w:t>
      </w:r>
      <w:proofErr w:type="spellStart"/>
      <w:r>
        <w:t>wiewol</w:t>
      </w:r>
      <w:proofErr w:type="spellEnd"/>
      <w:r>
        <w:t xml:space="preserve"> wir </w:t>
      </w:r>
      <w:proofErr w:type="spellStart"/>
      <w:r>
        <w:t>vornemlich</w:t>
      </w:r>
      <w:proofErr w:type="spellEnd"/>
      <w:r>
        <w:t xml:space="preserve"> bey dir/ Ewiger Vater/ was </w:t>
      </w:r>
      <w:proofErr w:type="spellStart"/>
      <w:r>
        <w:t>vns</w:t>
      </w:r>
      <w:proofErr w:type="spellEnd"/>
      <w:r>
        <w:t xml:space="preserve"> zu </w:t>
      </w:r>
      <w:proofErr w:type="spellStart"/>
      <w:r>
        <w:t>vnserer</w:t>
      </w:r>
      <w:proofErr w:type="spellEnd"/>
      <w:r>
        <w:t xml:space="preserve"> Seelen heil/ </w:t>
      </w:r>
      <w:proofErr w:type="spellStart"/>
      <w:r>
        <w:t>vnd</w:t>
      </w:r>
      <w:proofErr w:type="spellEnd"/>
      <w:r>
        <w:t xml:space="preserve"> zur </w:t>
      </w:r>
      <w:proofErr w:type="spellStart"/>
      <w:r>
        <w:t>freude</w:t>
      </w:r>
      <w:proofErr w:type="spellEnd"/>
      <w:r>
        <w:t xml:space="preserve"> der ewigen </w:t>
      </w:r>
      <w:proofErr w:type="spellStart"/>
      <w:r>
        <w:t>seligkeit</w:t>
      </w:r>
      <w:proofErr w:type="spellEnd"/>
      <w:r>
        <w:t xml:space="preserve"> von </w:t>
      </w:r>
      <w:proofErr w:type="spellStart"/>
      <w:r>
        <w:t>nöten</w:t>
      </w:r>
      <w:proofErr w:type="spellEnd"/>
      <w:r>
        <w:t xml:space="preserve">/ suchen sollen/ </w:t>
      </w:r>
      <w:proofErr w:type="spellStart"/>
      <w:r>
        <w:t>Gleichwol</w:t>
      </w:r>
      <w:proofErr w:type="spellEnd"/>
      <w:r>
        <w:t xml:space="preserve"> weil du </w:t>
      </w:r>
      <w:proofErr w:type="spellStart"/>
      <w:r>
        <w:t>vns</w:t>
      </w:r>
      <w:proofErr w:type="spellEnd"/>
      <w:r>
        <w:t xml:space="preserve"> auch das zeitliche mittheilest/ </w:t>
      </w:r>
      <w:proofErr w:type="spellStart"/>
      <w:r>
        <w:t>vnd</w:t>
      </w:r>
      <w:proofErr w:type="spellEnd"/>
      <w:r>
        <w:t xml:space="preserve"> solches von deiner milden </w:t>
      </w:r>
      <w:proofErr w:type="spellStart"/>
      <w:r>
        <w:t>hand</w:t>
      </w:r>
      <w:proofErr w:type="spellEnd"/>
      <w:r>
        <w:t xml:space="preserve"> </w:t>
      </w:r>
      <w:proofErr w:type="spellStart"/>
      <w:r>
        <w:t>herkömmet</w:t>
      </w:r>
      <w:proofErr w:type="spellEnd"/>
      <w:r>
        <w:t xml:space="preserve">/ als von </w:t>
      </w:r>
      <w:proofErr w:type="spellStart"/>
      <w:r>
        <w:t>deme</w:t>
      </w:r>
      <w:proofErr w:type="spellEnd"/>
      <w:r>
        <w:t xml:space="preserve">/ welcher die speise </w:t>
      </w:r>
      <w:proofErr w:type="spellStart"/>
      <w:r>
        <w:t>gibet</w:t>
      </w:r>
      <w:proofErr w:type="spellEnd"/>
      <w:r>
        <w:t xml:space="preserve"> allem Fleische/ </w:t>
      </w:r>
      <w:proofErr w:type="spellStart"/>
      <w:r>
        <w:t>Solchs</w:t>
      </w:r>
      <w:proofErr w:type="spellEnd"/>
      <w:r>
        <w:t xml:space="preserve"> </w:t>
      </w:r>
      <w:proofErr w:type="spellStart"/>
      <w:r>
        <w:t>seind</w:t>
      </w:r>
      <w:proofErr w:type="spellEnd"/>
      <w:r>
        <w:t xml:space="preserve"> wir schuldig zuerkennen/ </w:t>
      </w:r>
      <w:proofErr w:type="spellStart"/>
      <w:r>
        <w:t>Derhalb</w:t>
      </w:r>
      <w:proofErr w:type="spellEnd"/>
      <w:r>
        <w:t xml:space="preserve"> komme ich zu dir/ </w:t>
      </w:r>
      <w:proofErr w:type="spellStart"/>
      <w:r>
        <w:t>vnd</w:t>
      </w:r>
      <w:proofErr w:type="spellEnd"/>
      <w:r>
        <w:t xml:space="preserve"> </w:t>
      </w:r>
      <w:proofErr w:type="spellStart"/>
      <w:r>
        <w:t>ruffe</w:t>
      </w:r>
      <w:proofErr w:type="spellEnd"/>
      <w:r>
        <w:t xml:space="preserve"> dich an/ das du </w:t>
      </w:r>
      <w:proofErr w:type="spellStart"/>
      <w:r>
        <w:t>vns</w:t>
      </w:r>
      <w:proofErr w:type="spellEnd"/>
      <w:r>
        <w:t xml:space="preserve"> </w:t>
      </w:r>
      <w:proofErr w:type="spellStart"/>
      <w:r>
        <w:t>vnser</w:t>
      </w:r>
      <w:proofErr w:type="spellEnd"/>
      <w:r>
        <w:t xml:space="preserve"> </w:t>
      </w:r>
      <w:proofErr w:type="spellStart"/>
      <w:r>
        <w:t>teglich</w:t>
      </w:r>
      <w:proofErr w:type="spellEnd"/>
      <w:r>
        <w:t xml:space="preserve"> Brodt heut/ </w:t>
      </w:r>
      <w:proofErr w:type="spellStart"/>
      <w:r>
        <w:t>vnd</w:t>
      </w:r>
      <w:proofErr w:type="spellEnd"/>
      <w:r>
        <w:t xml:space="preserve"> was </w:t>
      </w:r>
      <w:proofErr w:type="spellStart"/>
      <w:r>
        <w:t>vns</w:t>
      </w:r>
      <w:proofErr w:type="spellEnd"/>
      <w:r>
        <w:t xml:space="preserve"> sonst zu </w:t>
      </w:r>
      <w:proofErr w:type="spellStart"/>
      <w:r>
        <w:t>vnserer</w:t>
      </w:r>
      <w:proofErr w:type="spellEnd"/>
      <w:r>
        <w:t xml:space="preserve"> </w:t>
      </w:r>
      <w:proofErr w:type="spellStart"/>
      <w:r>
        <w:t>Narung</w:t>
      </w:r>
      <w:proofErr w:type="spellEnd"/>
      <w:r>
        <w:t xml:space="preserve"> </w:t>
      </w:r>
      <w:proofErr w:type="spellStart"/>
      <w:r>
        <w:t>vnd</w:t>
      </w:r>
      <w:proofErr w:type="spellEnd"/>
      <w:r>
        <w:t xml:space="preserve"> zeitlicher </w:t>
      </w:r>
      <w:proofErr w:type="spellStart"/>
      <w:r>
        <w:t>wolfart</w:t>
      </w:r>
      <w:proofErr w:type="spellEnd"/>
      <w:r>
        <w:t xml:space="preserve"> vonnöten/ geben wöllest/ Amen. </w:t>
      </w:r>
    </w:p>
    <w:p w14:paraId="3B2597C3" w14:textId="77777777" w:rsidR="003F57A8" w:rsidRDefault="003F57A8" w:rsidP="003F57A8">
      <w:pPr>
        <w:pStyle w:val="StandardWeb"/>
      </w:pPr>
      <w:r>
        <w:t xml:space="preserve">Auch lieber Vater im </w:t>
      </w:r>
      <w:proofErr w:type="spellStart"/>
      <w:r>
        <w:t>Himel</w:t>
      </w:r>
      <w:proofErr w:type="spellEnd"/>
      <w:r>
        <w:t xml:space="preserve">/ </w:t>
      </w:r>
      <w:proofErr w:type="spellStart"/>
      <w:r>
        <w:t>sihe</w:t>
      </w:r>
      <w:proofErr w:type="spellEnd"/>
      <w:r>
        <w:t xml:space="preserve"> </w:t>
      </w:r>
      <w:proofErr w:type="spellStart"/>
      <w:r>
        <w:t>vns</w:t>
      </w:r>
      <w:proofErr w:type="spellEnd"/>
      <w:r>
        <w:t xml:space="preserve"> noch </w:t>
      </w:r>
      <w:proofErr w:type="spellStart"/>
      <w:r>
        <w:t>weitter</w:t>
      </w:r>
      <w:proofErr w:type="spellEnd"/>
      <w:r>
        <w:t xml:space="preserve"> mit den </w:t>
      </w:r>
      <w:proofErr w:type="spellStart"/>
      <w:r>
        <w:t>augen</w:t>
      </w:r>
      <w:proofErr w:type="spellEnd"/>
      <w:r>
        <w:t xml:space="preserve"> deiner </w:t>
      </w:r>
      <w:proofErr w:type="spellStart"/>
      <w:r>
        <w:t>Barmhertzigkeit</w:t>
      </w:r>
      <w:proofErr w:type="spellEnd"/>
      <w:r>
        <w:t xml:space="preserve"> an/ </w:t>
      </w:r>
      <w:proofErr w:type="spellStart"/>
      <w:r>
        <w:t>vnnd</w:t>
      </w:r>
      <w:proofErr w:type="spellEnd"/>
      <w:r>
        <w:t xml:space="preserve"> erhalte </w:t>
      </w:r>
      <w:proofErr w:type="spellStart"/>
      <w:r>
        <w:t>vns</w:t>
      </w:r>
      <w:proofErr w:type="spellEnd"/>
      <w:r>
        <w:t xml:space="preserve"> in deiner </w:t>
      </w:r>
      <w:proofErr w:type="spellStart"/>
      <w:r>
        <w:t>gnade</w:t>
      </w:r>
      <w:proofErr w:type="spellEnd"/>
      <w:r>
        <w:t xml:space="preserve">/ </w:t>
      </w:r>
      <w:proofErr w:type="spellStart"/>
      <w:r>
        <w:t>vnd</w:t>
      </w:r>
      <w:proofErr w:type="spellEnd"/>
      <w:r>
        <w:t xml:space="preserve"> in deinem allerbesten Reiche/ </w:t>
      </w:r>
      <w:proofErr w:type="spellStart"/>
      <w:r>
        <w:t>Hilff</w:t>
      </w:r>
      <w:proofErr w:type="spellEnd"/>
      <w:r>
        <w:t xml:space="preserve"> Herre/ das wir </w:t>
      </w:r>
      <w:proofErr w:type="spellStart"/>
      <w:r>
        <w:t>vns</w:t>
      </w:r>
      <w:proofErr w:type="spellEnd"/>
      <w:r>
        <w:t xml:space="preserve"> deiner </w:t>
      </w:r>
      <w:proofErr w:type="spellStart"/>
      <w:r>
        <w:t>kintschafft</w:t>
      </w:r>
      <w:proofErr w:type="spellEnd"/>
      <w:r>
        <w:t xml:space="preserve"> durch </w:t>
      </w:r>
      <w:proofErr w:type="spellStart"/>
      <w:r>
        <w:t>vnsere</w:t>
      </w:r>
      <w:proofErr w:type="spellEnd"/>
      <w:r>
        <w:t xml:space="preserve"> </w:t>
      </w:r>
      <w:proofErr w:type="spellStart"/>
      <w:r>
        <w:t>sunde</w:t>
      </w:r>
      <w:proofErr w:type="spellEnd"/>
      <w:r>
        <w:t xml:space="preserve"> nicht selbst entsetzen/ </w:t>
      </w:r>
      <w:proofErr w:type="spellStart"/>
      <w:r>
        <w:t>vnd</w:t>
      </w:r>
      <w:proofErr w:type="spellEnd"/>
      <w:r>
        <w:t xml:space="preserve"> der Erbschafft des ewigen </w:t>
      </w:r>
      <w:proofErr w:type="spellStart"/>
      <w:r>
        <w:t>lebens</w:t>
      </w:r>
      <w:proofErr w:type="spellEnd"/>
      <w:r>
        <w:t xml:space="preserve"> </w:t>
      </w:r>
      <w:proofErr w:type="spellStart"/>
      <w:r>
        <w:t>vn</w:t>
      </w:r>
      <w:proofErr w:type="spellEnd"/>
      <w:r>
        <w:t xml:space="preserve"> </w:t>
      </w:r>
      <w:proofErr w:type="spellStart"/>
      <w:r>
        <w:t>empfehig</w:t>
      </w:r>
      <w:proofErr w:type="spellEnd"/>
      <w:r>
        <w:t xml:space="preserve"> machen/ Denn was </w:t>
      </w:r>
      <w:proofErr w:type="spellStart"/>
      <w:r>
        <w:t>könthe</w:t>
      </w:r>
      <w:proofErr w:type="spellEnd"/>
      <w:r>
        <w:t xml:space="preserve"> </w:t>
      </w:r>
      <w:proofErr w:type="spellStart"/>
      <w:r>
        <w:t>vns</w:t>
      </w:r>
      <w:proofErr w:type="spellEnd"/>
      <w:r>
        <w:t xml:space="preserve"> nachteiliger </w:t>
      </w:r>
      <w:proofErr w:type="spellStart"/>
      <w:r>
        <w:t>vnd</w:t>
      </w:r>
      <w:proofErr w:type="spellEnd"/>
      <w:r>
        <w:t xml:space="preserve"> beschwerlicher sein/ dann so wir deine grosse </w:t>
      </w:r>
      <w:proofErr w:type="spellStart"/>
      <w:r>
        <w:t>gnade</w:t>
      </w:r>
      <w:proofErr w:type="spellEnd"/>
      <w:r>
        <w:t xml:space="preserve"> in vergessen stellen/ von dir abfallen/ </w:t>
      </w:r>
      <w:proofErr w:type="spellStart"/>
      <w:r>
        <w:t>vnd</w:t>
      </w:r>
      <w:proofErr w:type="spellEnd"/>
      <w:r>
        <w:t xml:space="preserve"> </w:t>
      </w:r>
      <w:proofErr w:type="spellStart"/>
      <w:r>
        <w:t>inn</w:t>
      </w:r>
      <w:proofErr w:type="spellEnd"/>
      <w:r>
        <w:t xml:space="preserve"> der </w:t>
      </w:r>
      <w:proofErr w:type="spellStart"/>
      <w:r>
        <w:t>sunde</w:t>
      </w:r>
      <w:proofErr w:type="spellEnd"/>
      <w:r>
        <w:t xml:space="preserve"> </w:t>
      </w:r>
      <w:proofErr w:type="spellStart"/>
      <w:r>
        <w:t>dienstbarkeit</w:t>
      </w:r>
      <w:proofErr w:type="spellEnd"/>
      <w:r>
        <w:t xml:space="preserve"> </w:t>
      </w:r>
      <w:proofErr w:type="spellStart"/>
      <w:r>
        <w:t>widerumb</w:t>
      </w:r>
      <w:proofErr w:type="spellEnd"/>
      <w:r>
        <w:t xml:space="preserve"> </w:t>
      </w:r>
      <w:proofErr w:type="spellStart"/>
      <w:r>
        <w:t>tretten</w:t>
      </w:r>
      <w:proofErr w:type="spellEnd"/>
      <w:r>
        <w:t xml:space="preserve"> würden? Wie </w:t>
      </w:r>
      <w:proofErr w:type="spellStart"/>
      <w:r>
        <w:t>könthen</w:t>
      </w:r>
      <w:proofErr w:type="spellEnd"/>
      <w:r>
        <w:t xml:space="preserve"> wir schnöder </w:t>
      </w:r>
      <w:proofErr w:type="spellStart"/>
      <w:r>
        <w:t>vnd</w:t>
      </w:r>
      <w:proofErr w:type="spellEnd"/>
      <w:r>
        <w:t xml:space="preserve"> </w:t>
      </w:r>
      <w:proofErr w:type="spellStart"/>
      <w:r>
        <w:t>hessliciher</w:t>
      </w:r>
      <w:proofErr w:type="spellEnd"/>
      <w:r>
        <w:t xml:space="preserve"> handeln/ dann da wir also </w:t>
      </w:r>
      <w:proofErr w:type="spellStart"/>
      <w:r>
        <w:t>mutwilliglich</w:t>
      </w:r>
      <w:proofErr w:type="spellEnd"/>
      <w:r>
        <w:t xml:space="preserve"> deine </w:t>
      </w:r>
      <w:proofErr w:type="spellStart"/>
      <w:r>
        <w:t>gnade</w:t>
      </w:r>
      <w:proofErr w:type="spellEnd"/>
      <w:r>
        <w:t xml:space="preserve"> </w:t>
      </w:r>
      <w:proofErr w:type="spellStart"/>
      <w:r>
        <w:t>ausschlahen</w:t>
      </w:r>
      <w:proofErr w:type="spellEnd"/>
      <w:r>
        <w:t xml:space="preserve">/ </w:t>
      </w:r>
      <w:proofErr w:type="spellStart"/>
      <w:r>
        <w:t>vnd</w:t>
      </w:r>
      <w:proofErr w:type="spellEnd"/>
      <w:r>
        <w:t xml:space="preserve"> aus solcher </w:t>
      </w:r>
      <w:proofErr w:type="spellStart"/>
      <w:r>
        <w:t>strefflicher</w:t>
      </w:r>
      <w:proofErr w:type="spellEnd"/>
      <w:r>
        <w:t xml:space="preserve"> </w:t>
      </w:r>
      <w:proofErr w:type="spellStart"/>
      <w:r>
        <w:t>vndanckbarkeit</w:t>
      </w:r>
      <w:proofErr w:type="spellEnd"/>
      <w:r>
        <w:t xml:space="preserve"> das heilwertige Blut deines lieben </w:t>
      </w:r>
      <w:proofErr w:type="spellStart"/>
      <w:r>
        <w:t>Sons</w:t>
      </w:r>
      <w:proofErr w:type="spellEnd"/>
      <w:r>
        <w:t xml:space="preserve"> mit </w:t>
      </w:r>
      <w:proofErr w:type="spellStart"/>
      <w:r>
        <w:t>füssen</w:t>
      </w:r>
      <w:proofErr w:type="spellEnd"/>
      <w:r>
        <w:t xml:space="preserve"> </w:t>
      </w:r>
      <w:proofErr w:type="spellStart"/>
      <w:r>
        <w:t>tretten</w:t>
      </w:r>
      <w:proofErr w:type="spellEnd"/>
      <w:r>
        <w:t xml:space="preserve"> würden? O Vater </w:t>
      </w:r>
      <w:proofErr w:type="spellStart"/>
      <w:r>
        <w:t>aaller</w:t>
      </w:r>
      <w:proofErr w:type="spellEnd"/>
      <w:r>
        <w:t xml:space="preserve"> </w:t>
      </w:r>
      <w:proofErr w:type="spellStart"/>
      <w:r>
        <w:t>Barmhertzigkeit</w:t>
      </w:r>
      <w:proofErr w:type="spellEnd"/>
      <w:r>
        <w:t xml:space="preserve"> </w:t>
      </w:r>
      <w:proofErr w:type="spellStart"/>
      <w:r>
        <w:t>vnnd</w:t>
      </w:r>
      <w:proofErr w:type="spellEnd"/>
      <w:r>
        <w:t xml:space="preserve"> Trosts/ behüte </w:t>
      </w:r>
      <w:proofErr w:type="spellStart"/>
      <w:r>
        <w:t>vns</w:t>
      </w:r>
      <w:proofErr w:type="spellEnd"/>
      <w:r>
        <w:t xml:space="preserve"> vor diesem schweren falle/ </w:t>
      </w:r>
      <w:proofErr w:type="spellStart"/>
      <w:r>
        <w:t>dder</w:t>
      </w:r>
      <w:proofErr w:type="spellEnd"/>
      <w:r>
        <w:t xml:space="preserve"> </w:t>
      </w:r>
      <w:proofErr w:type="spellStart"/>
      <w:r>
        <w:t>vns</w:t>
      </w:r>
      <w:proofErr w:type="spellEnd"/>
      <w:r>
        <w:t xml:space="preserve"> aus deiner grossen </w:t>
      </w:r>
      <w:proofErr w:type="spellStart"/>
      <w:r>
        <w:t>gnade</w:t>
      </w:r>
      <w:proofErr w:type="spellEnd"/>
      <w:r>
        <w:t xml:space="preserve"> in die höchste </w:t>
      </w:r>
      <w:proofErr w:type="spellStart"/>
      <w:r>
        <w:t>vngnade</w:t>
      </w:r>
      <w:proofErr w:type="spellEnd"/>
      <w:r>
        <w:t xml:space="preserve">/ aus diesem </w:t>
      </w:r>
      <w:proofErr w:type="spellStart"/>
      <w:r>
        <w:t>REiche</w:t>
      </w:r>
      <w:proofErr w:type="spellEnd"/>
      <w:r>
        <w:t xml:space="preserve"> in das reich des </w:t>
      </w:r>
      <w:proofErr w:type="spellStart"/>
      <w:r>
        <w:t>Teuffels</w:t>
      </w:r>
      <w:proofErr w:type="spellEnd"/>
      <w:r>
        <w:t xml:space="preserve">/ </w:t>
      </w:r>
      <w:proofErr w:type="spellStart"/>
      <w:r>
        <w:t>vnd</w:t>
      </w:r>
      <w:proofErr w:type="spellEnd"/>
      <w:r>
        <w:t xml:space="preserve"> aus dem </w:t>
      </w:r>
      <w:proofErr w:type="spellStart"/>
      <w:r>
        <w:t>stande</w:t>
      </w:r>
      <w:proofErr w:type="spellEnd"/>
      <w:r>
        <w:t xml:space="preserve"> deiner seligen </w:t>
      </w:r>
      <w:proofErr w:type="spellStart"/>
      <w:r>
        <w:t>kindere</w:t>
      </w:r>
      <w:proofErr w:type="spellEnd"/>
      <w:r>
        <w:t xml:space="preserve"> </w:t>
      </w:r>
      <w:proofErr w:type="spellStart"/>
      <w:r>
        <w:t>inn</w:t>
      </w:r>
      <w:proofErr w:type="spellEnd"/>
      <w:r>
        <w:t xml:space="preserve"> den </w:t>
      </w:r>
      <w:proofErr w:type="spellStart"/>
      <w:r>
        <w:t>standt</w:t>
      </w:r>
      <w:proofErr w:type="spellEnd"/>
      <w:r>
        <w:t xml:space="preserve"> der </w:t>
      </w:r>
      <w:proofErr w:type="spellStart"/>
      <w:r>
        <w:t>kinder</w:t>
      </w:r>
      <w:proofErr w:type="spellEnd"/>
      <w:r>
        <w:t xml:space="preserve"> des Zorns </w:t>
      </w:r>
      <w:proofErr w:type="spellStart"/>
      <w:r>
        <w:t>vnd</w:t>
      </w:r>
      <w:proofErr w:type="spellEnd"/>
      <w:r>
        <w:t xml:space="preserve"> ewigen </w:t>
      </w:r>
      <w:proofErr w:type="spellStart"/>
      <w:r>
        <w:t>verdamnis</w:t>
      </w:r>
      <w:proofErr w:type="spellEnd"/>
      <w:r>
        <w:t xml:space="preserve"> setzen mag/ </w:t>
      </w:r>
      <w:proofErr w:type="spellStart"/>
      <w:r>
        <w:t>Vnd</w:t>
      </w:r>
      <w:proofErr w:type="spellEnd"/>
      <w:r>
        <w:t xml:space="preserve"> ob wir </w:t>
      </w:r>
      <w:proofErr w:type="spellStart"/>
      <w:r>
        <w:t>wol</w:t>
      </w:r>
      <w:proofErr w:type="spellEnd"/>
      <w:r>
        <w:t xml:space="preserve"> durch deinen lieben Son von der </w:t>
      </w:r>
      <w:proofErr w:type="spellStart"/>
      <w:r>
        <w:t>sunde</w:t>
      </w:r>
      <w:proofErr w:type="spellEnd"/>
      <w:r>
        <w:t xml:space="preserve"> also erledigt sind/ das die in </w:t>
      </w:r>
      <w:proofErr w:type="spellStart"/>
      <w:r>
        <w:t>vns</w:t>
      </w:r>
      <w:proofErr w:type="spellEnd"/>
      <w:r>
        <w:t xml:space="preserve"> nicht mehr herrschet/ Wir auch vermittelst deines heiligen Geists den bösen </w:t>
      </w:r>
      <w:proofErr w:type="spellStart"/>
      <w:r>
        <w:t>begirden</w:t>
      </w:r>
      <w:proofErr w:type="spellEnd"/>
      <w:r>
        <w:t xml:space="preserve">/ so in </w:t>
      </w:r>
      <w:proofErr w:type="spellStart"/>
      <w:r>
        <w:t>vns</w:t>
      </w:r>
      <w:proofErr w:type="spellEnd"/>
      <w:r>
        <w:t xml:space="preserve"> </w:t>
      </w:r>
      <w:proofErr w:type="spellStart"/>
      <w:r>
        <w:t>teglich</w:t>
      </w:r>
      <w:proofErr w:type="spellEnd"/>
      <w:r>
        <w:t xml:space="preserve"> zum argen </w:t>
      </w:r>
      <w:proofErr w:type="spellStart"/>
      <w:r>
        <w:t>reitzen</w:t>
      </w:r>
      <w:proofErr w:type="spellEnd"/>
      <w:r>
        <w:t xml:space="preserve">/ widerstehen können/ so lang wir in deiner </w:t>
      </w:r>
      <w:proofErr w:type="spellStart"/>
      <w:r>
        <w:t>gnade</w:t>
      </w:r>
      <w:proofErr w:type="spellEnd"/>
      <w:r>
        <w:t xml:space="preserve"> </w:t>
      </w:r>
      <w:proofErr w:type="spellStart"/>
      <w:r>
        <w:t>vnd</w:t>
      </w:r>
      <w:proofErr w:type="spellEnd"/>
      <w:r>
        <w:t xml:space="preserve"> </w:t>
      </w:r>
      <w:proofErr w:type="spellStart"/>
      <w:r>
        <w:t>kindschafft</w:t>
      </w:r>
      <w:proofErr w:type="spellEnd"/>
      <w:r>
        <w:t xml:space="preserve"> bestehen/ </w:t>
      </w:r>
      <w:proofErr w:type="spellStart"/>
      <w:r>
        <w:t>Gleichwol</w:t>
      </w:r>
      <w:proofErr w:type="spellEnd"/>
      <w:r>
        <w:t xml:space="preserve"> so lang wir </w:t>
      </w:r>
      <w:proofErr w:type="spellStart"/>
      <w:r>
        <w:t>inn</w:t>
      </w:r>
      <w:proofErr w:type="spellEnd"/>
      <w:r>
        <w:t xml:space="preserve"> diesem </w:t>
      </w:r>
      <w:proofErr w:type="spellStart"/>
      <w:r>
        <w:t>vnnserm</w:t>
      </w:r>
      <w:proofErr w:type="spellEnd"/>
      <w:r>
        <w:t xml:space="preserve"> schwachen Fleisch </w:t>
      </w:r>
      <w:proofErr w:type="spellStart"/>
      <w:r>
        <w:t>seindt</w:t>
      </w:r>
      <w:proofErr w:type="spellEnd"/>
      <w:r>
        <w:t xml:space="preserve">/ leiden wir </w:t>
      </w:r>
      <w:proofErr w:type="spellStart"/>
      <w:r>
        <w:t>allerley</w:t>
      </w:r>
      <w:proofErr w:type="spellEnd"/>
      <w:r>
        <w:t xml:space="preserve"> </w:t>
      </w:r>
      <w:proofErr w:type="spellStart"/>
      <w:r>
        <w:t>anstösse</w:t>
      </w:r>
      <w:proofErr w:type="spellEnd"/>
      <w:r>
        <w:t xml:space="preserve">/ </w:t>
      </w:r>
      <w:proofErr w:type="spellStart"/>
      <w:r>
        <w:t>vnd</w:t>
      </w:r>
      <w:proofErr w:type="spellEnd"/>
      <w:r>
        <w:t xml:space="preserve"> leben on </w:t>
      </w:r>
      <w:proofErr w:type="spellStart"/>
      <w:r>
        <w:t>tegliche</w:t>
      </w:r>
      <w:proofErr w:type="spellEnd"/>
      <w:r>
        <w:t xml:space="preserve"> </w:t>
      </w:r>
      <w:proofErr w:type="spellStart"/>
      <w:r>
        <w:t>sunde</w:t>
      </w:r>
      <w:proofErr w:type="spellEnd"/>
      <w:r>
        <w:t xml:space="preserve"> nicht/ Derhalben wollen </w:t>
      </w:r>
      <w:proofErr w:type="spellStart"/>
      <w:r>
        <w:t>vnd</w:t>
      </w:r>
      <w:proofErr w:type="spellEnd"/>
      <w:r>
        <w:t xml:space="preserve"> wissen wir </w:t>
      </w:r>
      <w:proofErr w:type="spellStart"/>
      <w:r>
        <w:t>vns</w:t>
      </w:r>
      <w:proofErr w:type="spellEnd"/>
      <w:r>
        <w:t xml:space="preserve"> in diesem leben in </w:t>
      </w:r>
      <w:proofErr w:type="spellStart"/>
      <w:r>
        <w:t>vns</w:t>
      </w:r>
      <w:proofErr w:type="spellEnd"/>
      <w:r>
        <w:t xml:space="preserve"> nicht </w:t>
      </w:r>
      <w:proofErr w:type="spellStart"/>
      <w:r>
        <w:t>zurhümen</w:t>
      </w:r>
      <w:proofErr w:type="spellEnd"/>
      <w:r>
        <w:t xml:space="preserve">/ Sondern erkennen vielmehr/ weil wir </w:t>
      </w:r>
      <w:proofErr w:type="spellStart"/>
      <w:r>
        <w:t>teglich</w:t>
      </w:r>
      <w:proofErr w:type="spellEnd"/>
      <w:r>
        <w:t xml:space="preserve"> fallen/ das wir </w:t>
      </w:r>
      <w:proofErr w:type="spellStart"/>
      <w:r>
        <w:t>teglich</w:t>
      </w:r>
      <w:proofErr w:type="spellEnd"/>
      <w:r>
        <w:t xml:space="preserve">/ Herr/ deiner </w:t>
      </w:r>
      <w:proofErr w:type="spellStart"/>
      <w:r>
        <w:t>Barmhertzigkeit</w:t>
      </w:r>
      <w:proofErr w:type="spellEnd"/>
      <w:r>
        <w:t xml:space="preserve"> </w:t>
      </w:r>
      <w:proofErr w:type="spellStart"/>
      <w:r>
        <w:t>vnd</w:t>
      </w:r>
      <w:proofErr w:type="spellEnd"/>
      <w:r>
        <w:t xml:space="preserve"> </w:t>
      </w:r>
      <w:proofErr w:type="spellStart"/>
      <w:r>
        <w:t>verzeihung</w:t>
      </w:r>
      <w:proofErr w:type="spellEnd"/>
      <w:r>
        <w:t xml:space="preserve"> </w:t>
      </w:r>
      <w:proofErr w:type="spellStart"/>
      <w:r>
        <w:t>vmb</w:t>
      </w:r>
      <w:proofErr w:type="spellEnd"/>
      <w:r>
        <w:t xml:space="preserve"> Christi deines geliebten </w:t>
      </w:r>
      <w:proofErr w:type="spellStart"/>
      <w:r>
        <w:t>Sons</w:t>
      </w:r>
      <w:proofErr w:type="spellEnd"/>
      <w:r>
        <w:t xml:space="preserve"> willen </w:t>
      </w:r>
      <w:proofErr w:type="spellStart"/>
      <w:r>
        <w:t>bedörfen</w:t>
      </w:r>
      <w:proofErr w:type="spellEnd"/>
      <w:r>
        <w:t xml:space="preserve">/ trösten </w:t>
      </w:r>
      <w:proofErr w:type="spellStart"/>
      <w:r>
        <w:t>vns</w:t>
      </w:r>
      <w:proofErr w:type="spellEnd"/>
      <w:r>
        <w:t xml:space="preserve"> auch seiner als </w:t>
      </w:r>
      <w:proofErr w:type="spellStart"/>
      <w:r>
        <w:t>vnsers</w:t>
      </w:r>
      <w:proofErr w:type="spellEnd"/>
      <w:r>
        <w:t xml:space="preserve"> </w:t>
      </w:r>
      <w:proofErr w:type="spellStart"/>
      <w:r>
        <w:t>Mitlers</w:t>
      </w:r>
      <w:proofErr w:type="spellEnd"/>
      <w:r>
        <w:t xml:space="preserve"> </w:t>
      </w:r>
      <w:proofErr w:type="spellStart"/>
      <w:r>
        <w:t>vnd</w:t>
      </w:r>
      <w:proofErr w:type="spellEnd"/>
      <w:r>
        <w:t xml:space="preserve"> </w:t>
      </w:r>
      <w:proofErr w:type="spellStart"/>
      <w:r>
        <w:t>Aduocaten</w:t>
      </w:r>
      <w:proofErr w:type="spellEnd"/>
      <w:r>
        <w:t xml:space="preserve"> bey dir/ als des/ welcher </w:t>
      </w:r>
      <w:proofErr w:type="spellStart"/>
      <w:r>
        <w:t>vns</w:t>
      </w:r>
      <w:proofErr w:type="spellEnd"/>
      <w:r>
        <w:t xml:space="preserve"> nicht alleine </w:t>
      </w:r>
      <w:proofErr w:type="spellStart"/>
      <w:r>
        <w:t>teglich</w:t>
      </w:r>
      <w:proofErr w:type="spellEnd"/>
      <w:r>
        <w:t xml:space="preserve"> bey dir/ als des/ welcher </w:t>
      </w:r>
      <w:proofErr w:type="spellStart"/>
      <w:r>
        <w:t>vns</w:t>
      </w:r>
      <w:proofErr w:type="spellEnd"/>
      <w:r>
        <w:t xml:space="preserve"> </w:t>
      </w:r>
      <w:proofErr w:type="spellStart"/>
      <w:r>
        <w:t>niciht</w:t>
      </w:r>
      <w:proofErr w:type="spellEnd"/>
      <w:r>
        <w:t xml:space="preserve"> alleine </w:t>
      </w:r>
      <w:proofErr w:type="spellStart"/>
      <w:r>
        <w:t>teglich</w:t>
      </w:r>
      <w:proofErr w:type="spellEnd"/>
      <w:r>
        <w:t xml:space="preserve"> bey dir/ </w:t>
      </w:r>
      <w:proofErr w:type="spellStart"/>
      <w:r>
        <w:t>deme</w:t>
      </w:r>
      <w:proofErr w:type="spellEnd"/>
      <w:r>
        <w:t xml:space="preserve"> er zur rechten sitzet/ vor bittet/ Sondern auch die </w:t>
      </w:r>
      <w:proofErr w:type="spellStart"/>
      <w:r>
        <w:t>versonung</w:t>
      </w:r>
      <w:proofErr w:type="spellEnd"/>
      <w:r>
        <w:t xml:space="preserve"> selber ist/ </w:t>
      </w:r>
      <w:proofErr w:type="spellStart"/>
      <w:r>
        <w:t>vnd</w:t>
      </w:r>
      <w:proofErr w:type="spellEnd"/>
      <w:r>
        <w:t xml:space="preserve"> also aus seinem </w:t>
      </w:r>
      <w:proofErr w:type="spellStart"/>
      <w:r>
        <w:t>verdinste</w:t>
      </w:r>
      <w:proofErr w:type="spellEnd"/>
      <w:r>
        <w:t xml:space="preserve"> macht </w:t>
      </w:r>
      <w:proofErr w:type="spellStart"/>
      <w:r>
        <w:t>vnd</w:t>
      </w:r>
      <w:proofErr w:type="spellEnd"/>
      <w:r>
        <w:t xml:space="preserve"> </w:t>
      </w:r>
      <w:proofErr w:type="spellStart"/>
      <w:r>
        <w:t>krafft</w:t>
      </w:r>
      <w:proofErr w:type="spellEnd"/>
      <w:r>
        <w:t xml:space="preserve"> hat/ </w:t>
      </w:r>
      <w:proofErr w:type="spellStart"/>
      <w:r>
        <w:t>vns</w:t>
      </w:r>
      <w:proofErr w:type="spellEnd"/>
      <w:r>
        <w:t xml:space="preserve"> </w:t>
      </w:r>
      <w:proofErr w:type="spellStart"/>
      <w:r>
        <w:t>verzeihung</w:t>
      </w:r>
      <w:proofErr w:type="spellEnd"/>
      <w:r>
        <w:t xml:space="preserve"> </w:t>
      </w:r>
      <w:proofErr w:type="spellStart"/>
      <w:r>
        <w:t>vnserer</w:t>
      </w:r>
      <w:proofErr w:type="spellEnd"/>
      <w:r>
        <w:t xml:space="preserve"> </w:t>
      </w:r>
      <w:proofErr w:type="spellStart"/>
      <w:r>
        <w:t>teglichen</w:t>
      </w:r>
      <w:proofErr w:type="spellEnd"/>
      <w:r>
        <w:t xml:space="preserve"> </w:t>
      </w:r>
      <w:proofErr w:type="spellStart"/>
      <w:r>
        <w:t>sunde</w:t>
      </w:r>
      <w:proofErr w:type="spellEnd"/>
      <w:r>
        <w:t xml:space="preserve">/ so wir die bekennen/ </w:t>
      </w:r>
      <w:proofErr w:type="spellStart"/>
      <w:r>
        <w:t>vns</w:t>
      </w:r>
      <w:proofErr w:type="spellEnd"/>
      <w:r>
        <w:t xml:space="preserve"> auch dieser seiner </w:t>
      </w:r>
      <w:proofErr w:type="spellStart"/>
      <w:r>
        <w:t>gnade</w:t>
      </w:r>
      <w:proofErr w:type="spellEnd"/>
      <w:r>
        <w:t xml:space="preserve"> trösten/ </w:t>
      </w:r>
      <w:proofErr w:type="spellStart"/>
      <w:r>
        <w:t>zuerlangen</w:t>
      </w:r>
      <w:proofErr w:type="spellEnd"/>
      <w:r>
        <w:t xml:space="preserve">. </w:t>
      </w:r>
      <w:proofErr w:type="spellStart"/>
      <w:r>
        <w:t>Darumb</w:t>
      </w:r>
      <w:proofErr w:type="spellEnd"/>
      <w:r>
        <w:t xml:space="preserve"> weil wir </w:t>
      </w:r>
      <w:proofErr w:type="spellStart"/>
      <w:r>
        <w:t>vns</w:t>
      </w:r>
      <w:proofErr w:type="spellEnd"/>
      <w:r>
        <w:t xml:space="preserve"> dieses </w:t>
      </w:r>
      <w:proofErr w:type="spellStart"/>
      <w:r>
        <w:t>vnsers</w:t>
      </w:r>
      <w:proofErr w:type="spellEnd"/>
      <w:r>
        <w:t xml:space="preserve"> </w:t>
      </w:r>
      <w:proofErr w:type="spellStart"/>
      <w:r>
        <w:t>Mitlers</w:t>
      </w:r>
      <w:proofErr w:type="spellEnd"/>
      <w:r>
        <w:t xml:space="preserve"> </w:t>
      </w:r>
      <w:proofErr w:type="spellStart"/>
      <w:r>
        <w:t>vnd</w:t>
      </w:r>
      <w:proofErr w:type="spellEnd"/>
      <w:r>
        <w:t xml:space="preserve"> </w:t>
      </w:r>
      <w:proofErr w:type="spellStart"/>
      <w:r>
        <w:t>Aduocatens</w:t>
      </w:r>
      <w:proofErr w:type="spellEnd"/>
      <w:r>
        <w:t xml:space="preserve"> zum höchsten trösten/ haben wir Herre zu dir </w:t>
      </w:r>
      <w:proofErr w:type="spellStart"/>
      <w:r>
        <w:t>zuflucht</w:t>
      </w:r>
      <w:proofErr w:type="spellEnd"/>
      <w:r>
        <w:t xml:space="preserve"> </w:t>
      </w:r>
      <w:proofErr w:type="spellStart"/>
      <w:r>
        <w:t>vnd</w:t>
      </w:r>
      <w:proofErr w:type="spellEnd"/>
      <w:r>
        <w:t xml:space="preserve"> bitten </w:t>
      </w:r>
      <w:proofErr w:type="spellStart"/>
      <w:r>
        <w:t>auffs</w:t>
      </w:r>
      <w:proofErr w:type="spellEnd"/>
      <w:r>
        <w:t xml:space="preserve"> </w:t>
      </w:r>
      <w:proofErr w:type="spellStart"/>
      <w:r>
        <w:t>demütigfste</w:t>
      </w:r>
      <w:proofErr w:type="spellEnd"/>
      <w:r>
        <w:t xml:space="preserve">/ das du </w:t>
      </w:r>
      <w:proofErr w:type="spellStart"/>
      <w:r>
        <w:t>vns</w:t>
      </w:r>
      <w:proofErr w:type="spellEnd"/>
      <w:r>
        <w:t xml:space="preserve"> </w:t>
      </w:r>
      <w:proofErr w:type="spellStart"/>
      <w:r>
        <w:t>vnsere</w:t>
      </w:r>
      <w:proofErr w:type="spellEnd"/>
      <w:r>
        <w:t xml:space="preserve"> </w:t>
      </w:r>
      <w:proofErr w:type="spellStart"/>
      <w:r>
        <w:t>schuldt</w:t>
      </w:r>
      <w:proofErr w:type="spellEnd"/>
      <w:r>
        <w:t xml:space="preserve">/ </w:t>
      </w:r>
      <w:proofErr w:type="spellStart"/>
      <w:r>
        <w:t>one</w:t>
      </w:r>
      <w:proofErr w:type="spellEnd"/>
      <w:r>
        <w:t xml:space="preserve"> die wir nicht leben/ vergeben wöllest/ wie wir </w:t>
      </w:r>
      <w:proofErr w:type="spellStart"/>
      <w:r>
        <w:t>vnsern</w:t>
      </w:r>
      <w:proofErr w:type="spellEnd"/>
      <w:r>
        <w:t xml:space="preserve"> </w:t>
      </w:r>
      <w:proofErr w:type="spellStart"/>
      <w:r>
        <w:t>schuldigern</w:t>
      </w:r>
      <w:proofErr w:type="spellEnd"/>
      <w:r>
        <w:t xml:space="preserve"> vergeben/ Dann weil dein lieber Son/ </w:t>
      </w:r>
      <w:proofErr w:type="spellStart"/>
      <w:r>
        <w:t>vnser</w:t>
      </w:r>
      <w:proofErr w:type="spellEnd"/>
      <w:r>
        <w:t xml:space="preserve"> Herr Christus </w:t>
      </w:r>
      <w:proofErr w:type="spellStart"/>
      <w:r>
        <w:t>vns</w:t>
      </w:r>
      <w:proofErr w:type="spellEnd"/>
      <w:r>
        <w:t xml:space="preserve"> </w:t>
      </w:r>
      <w:proofErr w:type="spellStart"/>
      <w:r>
        <w:t>vndersaget</w:t>
      </w:r>
      <w:proofErr w:type="spellEnd"/>
      <w:r>
        <w:t xml:space="preserve"> hat/ das du </w:t>
      </w:r>
      <w:proofErr w:type="spellStart"/>
      <w:r>
        <w:t>vns</w:t>
      </w:r>
      <w:proofErr w:type="spellEnd"/>
      <w:r>
        <w:t xml:space="preserve"> nicht verzeihen wöllest/ so fern wir </w:t>
      </w:r>
      <w:proofErr w:type="spellStart"/>
      <w:r>
        <w:t>vnsern</w:t>
      </w:r>
      <w:proofErr w:type="spellEnd"/>
      <w:r>
        <w:t xml:space="preserve"> </w:t>
      </w:r>
      <w:proofErr w:type="spellStart"/>
      <w:r>
        <w:t>schuldigern</w:t>
      </w:r>
      <w:proofErr w:type="spellEnd"/>
      <w:r>
        <w:t xml:space="preserve"> nicht verzeihen/ Ist </w:t>
      </w:r>
      <w:proofErr w:type="spellStart"/>
      <w:r>
        <w:t>vnsere</w:t>
      </w:r>
      <w:proofErr w:type="spellEnd"/>
      <w:r>
        <w:t xml:space="preserve"> </w:t>
      </w:r>
      <w:proofErr w:type="spellStart"/>
      <w:r>
        <w:t>meinung</w:t>
      </w:r>
      <w:proofErr w:type="spellEnd"/>
      <w:r>
        <w:t xml:space="preserve">/ </w:t>
      </w:r>
      <w:proofErr w:type="spellStart"/>
      <w:r>
        <w:t>vnsern</w:t>
      </w:r>
      <w:proofErr w:type="spellEnd"/>
      <w:r>
        <w:t xml:space="preserve"> </w:t>
      </w:r>
      <w:proofErr w:type="spellStart"/>
      <w:r>
        <w:t>schuldigern</w:t>
      </w:r>
      <w:proofErr w:type="spellEnd"/>
      <w:r>
        <w:t xml:space="preserve"> so </w:t>
      </w:r>
      <w:proofErr w:type="spellStart"/>
      <w:r>
        <w:t>wol</w:t>
      </w:r>
      <w:proofErr w:type="spellEnd"/>
      <w:r>
        <w:t xml:space="preserve"> </w:t>
      </w:r>
      <w:proofErr w:type="spellStart"/>
      <w:r>
        <w:t>zuuerzeihen</w:t>
      </w:r>
      <w:proofErr w:type="spellEnd"/>
      <w:r>
        <w:t xml:space="preserve">/ als wir von dir </w:t>
      </w:r>
      <w:proofErr w:type="spellStart"/>
      <w:r>
        <w:t>verzeihung</w:t>
      </w:r>
      <w:proofErr w:type="spellEnd"/>
      <w:r>
        <w:t xml:space="preserve"> </w:t>
      </w:r>
      <w:proofErr w:type="spellStart"/>
      <w:r>
        <w:t>begeren</w:t>
      </w:r>
      <w:proofErr w:type="spellEnd"/>
      <w:r>
        <w:t xml:space="preserve"> </w:t>
      </w:r>
      <w:proofErr w:type="spellStart"/>
      <w:r>
        <w:t>vnd</w:t>
      </w:r>
      <w:proofErr w:type="spellEnd"/>
      <w:r>
        <w:t xml:space="preserve"> gewarten. </w:t>
      </w:r>
    </w:p>
    <w:p w14:paraId="2C3BE9EF" w14:textId="77777777" w:rsidR="003F57A8" w:rsidRDefault="003F57A8" w:rsidP="003F57A8">
      <w:pPr>
        <w:pStyle w:val="StandardWeb"/>
      </w:pPr>
      <w:proofErr w:type="spellStart"/>
      <w:r>
        <w:t>Vnd</w:t>
      </w:r>
      <w:proofErr w:type="spellEnd"/>
      <w:r>
        <w:t xml:space="preserve"> weil </w:t>
      </w:r>
      <w:proofErr w:type="spellStart"/>
      <w:r>
        <w:t>vnser</w:t>
      </w:r>
      <w:proofErr w:type="spellEnd"/>
      <w:r>
        <w:t xml:space="preserve"> gebrechlich </w:t>
      </w:r>
      <w:proofErr w:type="spellStart"/>
      <w:r>
        <w:t>fleisch</w:t>
      </w:r>
      <w:proofErr w:type="spellEnd"/>
      <w:r>
        <w:t xml:space="preserve"> nicht </w:t>
      </w:r>
      <w:proofErr w:type="spellStart"/>
      <w:r>
        <w:t>vnderlest</w:t>
      </w:r>
      <w:proofErr w:type="spellEnd"/>
      <w:r>
        <w:t xml:space="preserve">/ wider gen Geist/ welchen du </w:t>
      </w:r>
      <w:proofErr w:type="spellStart"/>
      <w:r>
        <w:t>vns</w:t>
      </w:r>
      <w:proofErr w:type="spellEnd"/>
      <w:r>
        <w:t xml:space="preserve"> </w:t>
      </w:r>
      <w:proofErr w:type="spellStart"/>
      <w:r>
        <w:t>gibest</w:t>
      </w:r>
      <w:proofErr w:type="spellEnd"/>
      <w:r>
        <w:t xml:space="preserve">/ zustreben/ </w:t>
      </w:r>
      <w:proofErr w:type="spellStart"/>
      <w:r>
        <w:t>vnd</w:t>
      </w:r>
      <w:proofErr w:type="spellEnd"/>
      <w:r>
        <w:t xml:space="preserve"> </w:t>
      </w:r>
      <w:proofErr w:type="spellStart"/>
      <w:r>
        <w:t>vns</w:t>
      </w:r>
      <w:proofErr w:type="spellEnd"/>
      <w:r>
        <w:t xml:space="preserve"> zur Sünde </w:t>
      </w:r>
      <w:proofErr w:type="spellStart"/>
      <w:r>
        <w:t>vnnd</w:t>
      </w:r>
      <w:proofErr w:type="spellEnd"/>
      <w:r>
        <w:t xml:space="preserve"> </w:t>
      </w:r>
      <w:proofErr w:type="spellStart"/>
      <w:r>
        <w:t>verdamlichem</w:t>
      </w:r>
      <w:proofErr w:type="spellEnd"/>
      <w:r>
        <w:t xml:space="preserve"> schwerem falle </w:t>
      </w:r>
      <w:proofErr w:type="spellStart"/>
      <w:r>
        <w:t>zuraitzen</w:t>
      </w:r>
      <w:proofErr w:type="spellEnd"/>
      <w:r>
        <w:t xml:space="preserve">/ darzu dann der </w:t>
      </w:r>
      <w:proofErr w:type="spellStart"/>
      <w:r>
        <w:t>Teuffel</w:t>
      </w:r>
      <w:proofErr w:type="spellEnd"/>
      <w:r>
        <w:t xml:space="preserve"> </w:t>
      </w:r>
      <w:proofErr w:type="spellStart"/>
      <w:r>
        <w:t>vnd</w:t>
      </w:r>
      <w:proofErr w:type="spellEnd"/>
      <w:r>
        <w:t xml:space="preserve"> die böse Welt das </w:t>
      </w:r>
      <w:proofErr w:type="spellStart"/>
      <w:r>
        <w:t>ire</w:t>
      </w:r>
      <w:proofErr w:type="spellEnd"/>
      <w:r>
        <w:t xml:space="preserve"> auch thuen/ So stehe </w:t>
      </w:r>
      <w:proofErr w:type="spellStart"/>
      <w:r>
        <w:t>vns</w:t>
      </w:r>
      <w:proofErr w:type="spellEnd"/>
      <w:r>
        <w:t xml:space="preserve"> Herr bey/ durch deinen heiligen Geist/ </w:t>
      </w:r>
      <w:proofErr w:type="spellStart"/>
      <w:r>
        <w:t>vnd</w:t>
      </w:r>
      <w:proofErr w:type="spellEnd"/>
      <w:r>
        <w:t xml:space="preserve"> las </w:t>
      </w:r>
      <w:proofErr w:type="spellStart"/>
      <w:r>
        <w:t>vns</w:t>
      </w:r>
      <w:proofErr w:type="spellEnd"/>
      <w:r>
        <w:t xml:space="preserve"> nicht hinziehen/ sondern </w:t>
      </w:r>
      <w:proofErr w:type="spellStart"/>
      <w:r>
        <w:t>stercke</w:t>
      </w:r>
      <w:proofErr w:type="spellEnd"/>
      <w:r>
        <w:t xml:space="preserve"> </w:t>
      </w:r>
      <w:proofErr w:type="spellStart"/>
      <w:r>
        <w:t>vns</w:t>
      </w:r>
      <w:proofErr w:type="spellEnd"/>
      <w:r>
        <w:t xml:space="preserve">/ das wir </w:t>
      </w:r>
      <w:proofErr w:type="spellStart"/>
      <w:r>
        <w:t>berurten</w:t>
      </w:r>
      <w:proofErr w:type="spellEnd"/>
      <w:r>
        <w:t xml:space="preserve"> </w:t>
      </w:r>
      <w:proofErr w:type="spellStart"/>
      <w:r>
        <w:t>vnsern</w:t>
      </w:r>
      <w:proofErr w:type="spellEnd"/>
      <w:r>
        <w:t xml:space="preserve"> </w:t>
      </w:r>
      <w:proofErr w:type="spellStart"/>
      <w:r>
        <w:t>heubtfeinden</w:t>
      </w:r>
      <w:proofErr w:type="spellEnd"/>
      <w:r>
        <w:t xml:space="preserve"> obsiegen/ </w:t>
      </w:r>
      <w:proofErr w:type="spellStart"/>
      <w:r>
        <w:t>vnd</w:t>
      </w:r>
      <w:proofErr w:type="spellEnd"/>
      <w:r>
        <w:t xml:space="preserve"> wider </w:t>
      </w:r>
      <w:proofErr w:type="spellStart"/>
      <w:r>
        <w:t>ire</w:t>
      </w:r>
      <w:proofErr w:type="spellEnd"/>
      <w:r>
        <w:t xml:space="preserve"> </w:t>
      </w:r>
      <w:proofErr w:type="spellStart"/>
      <w:r>
        <w:t>anfechtungen</w:t>
      </w:r>
      <w:proofErr w:type="spellEnd"/>
      <w:r>
        <w:t xml:space="preserve"> </w:t>
      </w:r>
      <w:proofErr w:type="spellStart"/>
      <w:r>
        <w:t>inn</w:t>
      </w:r>
      <w:proofErr w:type="spellEnd"/>
      <w:r>
        <w:t xml:space="preserve"> deiner </w:t>
      </w:r>
      <w:proofErr w:type="spellStart"/>
      <w:r>
        <w:t>gnade</w:t>
      </w:r>
      <w:proofErr w:type="spellEnd"/>
      <w:r>
        <w:t xml:space="preserve"> bestehen mögen. </w:t>
      </w:r>
    </w:p>
    <w:p w14:paraId="118A445A" w14:textId="77777777" w:rsidR="003F57A8" w:rsidRDefault="003F57A8" w:rsidP="003F57A8">
      <w:pPr>
        <w:pStyle w:val="StandardWeb"/>
      </w:pPr>
      <w:r>
        <w:t xml:space="preserve">Auch verleihe </w:t>
      </w:r>
      <w:proofErr w:type="spellStart"/>
      <w:r>
        <w:t>vns</w:t>
      </w:r>
      <w:proofErr w:type="spellEnd"/>
      <w:r>
        <w:t xml:space="preserve"> Herr </w:t>
      </w:r>
      <w:proofErr w:type="spellStart"/>
      <w:r>
        <w:t>Himelischer</w:t>
      </w:r>
      <w:proofErr w:type="spellEnd"/>
      <w:r>
        <w:t xml:space="preserve"> Vater/ das wir von allem argen erledigt/ </w:t>
      </w:r>
      <w:proofErr w:type="spellStart"/>
      <w:r>
        <w:t>vnd</w:t>
      </w:r>
      <w:proofErr w:type="spellEnd"/>
      <w:r>
        <w:t xml:space="preserve"> </w:t>
      </w:r>
      <w:proofErr w:type="spellStart"/>
      <w:r>
        <w:t>entlich</w:t>
      </w:r>
      <w:proofErr w:type="spellEnd"/>
      <w:r>
        <w:t xml:space="preserve"> durch einen guten </w:t>
      </w:r>
      <w:proofErr w:type="spellStart"/>
      <w:r>
        <w:t>abschiedt</w:t>
      </w:r>
      <w:proofErr w:type="spellEnd"/>
      <w:r>
        <w:t xml:space="preserve"> von dieser elenden </w:t>
      </w:r>
      <w:proofErr w:type="spellStart"/>
      <w:r>
        <w:t>welt</w:t>
      </w:r>
      <w:proofErr w:type="spellEnd"/>
      <w:r>
        <w:t xml:space="preserve"> in die </w:t>
      </w:r>
      <w:proofErr w:type="spellStart"/>
      <w:r>
        <w:t>freude</w:t>
      </w:r>
      <w:proofErr w:type="spellEnd"/>
      <w:r>
        <w:t xml:space="preserve"> der ewigen </w:t>
      </w:r>
      <w:proofErr w:type="spellStart"/>
      <w:r>
        <w:t>seligkeit</w:t>
      </w:r>
      <w:proofErr w:type="spellEnd"/>
      <w:r>
        <w:t xml:space="preserve"> eingehen/ </w:t>
      </w:r>
      <w:proofErr w:type="spellStart"/>
      <w:r>
        <w:t>vnnd</w:t>
      </w:r>
      <w:proofErr w:type="spellEnd"/>
      <w:r>
        <w:t xml:space="preserve"> da nach dem </w:t>
      </w:r>
      <w:proofErr w:type="spellStart"/>
      <w:r>
        <w:t>stande</w:t>
      </w:r>
      <w:proofErr w:type="spellEnd"/>
      <w:r>
        <w:t xml:space="preserve"> des ewigen </w:t>
      </w:r>
      <w:proofErr w:type="spellStart"/>
      <w:r>
        <w:t>lebens</w:t>
      </w:r>
      <w:proofErr w:type="spellEnd"/>
      <w:r>
        <w:t xml:space="preserve"> aller </w:t>
      </w:r>
      <w:proofErr w:type="spellStart"/>
      <w:r>
        <w:t>anfechtung</w:t>
      </w:r>
      <w:proofErr w:type="spellEnd"/>
      <w:r>
        <w:t xml:space="preserve">/ sorgen </w:t>
      </w:r>
      <w:proofErr w:type="spellStart"/>
      <w:r>
        <w:t>vnnd</w:t>
      </w:r>
      <w:proofErr w:type="spellEnd"/>
      <w:r>
        <w:t xml:space="preserve"> </w:t>
      </w:r>
      <w:proofErr w:type="spellStart"/>
      <w:r>
        <w:t>beschwerungen</w:t>
      </w:r>
      <w:proofErr w:type="spellEnd"/>
      <w:r>
        <w:t xml:space="preserve"> </w:t>
      </w:r>
      <w:proofErr w:type="spellStart"/>
      <w:r>
        <w:t>vberig</w:t>
      </w:r>
      <w:proofErr w:type="spellEnd"/>
      <w:r>
        <w:t xml:space="preserve"> sein/ auch zu ewiger zeit ohne </w:t>
      </w:r>
      <w:proofErr w:type="spellStart"/>
      <w:r>
        <w:t>sunde</w:t>
      </w:r>
      <w:proofErr w:type="spellEnd"/>
      <w:r>
        <w:t xml:space="preserve">/ ohne </w:t>
      </w:r>
      <w:proofErr w:type="spellStart"/>
      <w:r>
        <w:t>schmertz</w:t>
      </w:r>
      <w:proofErr w:type="spellEnd"/>
      <w:r>
        <w:t xml:space="preserve">/ ohne </w:t>
      </w:r>
      <w:proofErr w:type="spellStart"/>
      <w:r>
        <w:t>einichs</w:t>
      </w:r>
      <w:proofErr w:type="spellEnd"/>
      <w:r>
        <w:t xml:space="preserve"> </w:t>
      </w:r>
      <w:proofErr w:type="spellStart"/>
      <w:r>
        <w:t>vbel</w:t>
      </w:r>
      <w:proofErr w:type="spellEnd"/>
      <w:r>
        <w:t xml:space="preserve"> leben/ </w:t>
      </w:r>
      <w:proofErr w:type="spellStart"/>
      <w:r>
        <w:t>vnd</w:t>
      </w:r>
      <w:proofErr w:type="spellEnd"/>
      <w:r>
        <w:t xml:space="preserve"> deiner/ welcher du bist das höchste gut/ ohne </w:t>
      </w:r>
      <w:proofErr w:type="spellStart"/>
      <w:r>
        <w:t>auffhören</w:t>
      </w:r>
      <w:proofErr w:type="spellEnd"/>
      <w:r>
        <w:t xml:space="preserve"> zur </w:t>
      </w:r>
      <w:proofErr w:type="spellStart"/>
      <w:r>
        <w:t>seligisten</w:t>
      </w:r>
      <w:proofErr w:type="spellEnd"/>
      <w:r>
        <w:t xml:space="preserve"> </w:t>
      </w:r>
      <w:proofErr w:type="spellStart"/>
      <w:r>
        <w:t>freude</w:t>
      </w:r>
      <w:proofErr w:type="spellEnd"/>
      <w:r>
        <w:t xml:space="preserve"> geniessen mögen. </w:t>
      </w:r>
    </w:p>
    <w:p w14:paraId="006CF1F6" w14:textId="77777777" w:rsidR="003F57A8" w:rsidRDefault="003F57A8" w:rsidP="003F57A8">
      <w:pPr>
        <w:pStyle w:val="StandardWeb"/>
      </w:pPr>
      <w:r>
        <w:t xml:space="preserve">Zu einem </w:t>
      </w:r>
      <w:proofErr w:type="spellStart"/>
      <w:r>
        <w:t>zeichen</w:t>
      </w:r>
      <w:proofErr w:type="spellEnd"/>
      <w:r>
        <w:t xml:space="preserve">/ das ich des alles/ so ich gebeten/ mich tröste/ auch </w:t>
      </w:r>
      <w:proofErr w:type="spellStart"/>
      <w:r>
        <w:t>hertzlich</w:t>
      </w:r>
      <w:proofErr w:type="spellEnd"/>
      <w:r>
        <w:t xml:space="preserve"> </w:t>
      </w:r>
      <w:proofErr w:type="spellStart"/>
      <w:r>
        <w:t>begere</w:t>
      </w:r>
      <w:proofErr w:type="spellEnd"/>
      <w:r>
        <w:t xml:space="preserve">/ spreche ich/ Amen/ Das ist/ also geschehe es </w:t>
      </w:r>
      <w:proofErr w:type="spellStart"/>
      <w:r>
        <w:t>gewislich</w:t>
      </w:r>
      <w:proofErr w:type="spellEnd"/>
      <w:r>
        <w:t xml:space="preserve">. </w:t>
      </w:r>
    </w:p>
    <w:p w14:paraId="6E8B25DC" w14:textId="77777777" w:rsidR="003F57A8" w:rsidRDefault="003F57A8" w:rsidP="003F57A8">
      <w:pPr>
        <w:pStyle w:val="StandardWeb"/>
      </w:pPr>
      <w:r>
        <w:t xml:space="preserve">Dein HERR sey das Reich/ die Krafft/ </w:t>
      </w:r>
      <w:proofErr w:type="spellStart"/>
      <w:r>
        <w:t>vnd</w:t>
      </w:r>
      <w:proofErr w:type="spellEnd"/>
      <w:r>
        <w:t xml:space="preserve"> die </w:t>
      </w:r>
      <w:proofErr w:type="spellStart"/>
      <w:r>
        <w:t>Herrligkeit</w:t>
      </w:r>
      <w:proofErr w:type="spellEnd"/>
      <w:r>
        <w:t xml:space="preserve">/ in </w:t>
      </w:r>
      <w:proofErr w:type="spellStart"/>
      <w:r>
        <w:t>ewigkeit</w:t>
      </w:r>
      <w:proofErr w:type="spellEnd"/>
      <w:r>
        <w:t xml:space="preserve">/ Amen. </w:t>
      </w:r>
    </w:p>
    <w:p w14:paraId="6B384B4D" w14:textId="77777777" w:rsidR="003F57A8" w:rsidRDefault="003F57A8" w:rsidP="003F57A8">
      <w:pPr>
        <w:pStyle w:val="berschrift2"/>
      </w:pPr>
      <w:r>
        <w:t xml:space="preserve">Ein Gebete zu Gott </w:t>
      </w:r>
      <w:proofErr w:type="spellStart"/>
      <w:r>
        <w:t>vmb</w:t>
      </w:r>
      <w:proofErr w:type="spellEnd"/>
      <w:r>
        <w:t xml:space="preserve"> </w:t>
      </w:r>
      <w:proofErr w:type="spellStart"/>
      <w:r>
        <w:t>abwendung</w:t>
      </w:r>
      <w:proofErr w:type="spellEnd"/>
      <w:r>
        <w:t xml:space="preserve"> zeitlicher straffe.</w:t>
      </w:r>
    </w:p>
    <w:p w14:paraId="69ADC161" w14:textId="77777777" w:rsidR="003F57A8" w:rsidRDefault="003F57A8" w:rsidP="003F57A8">
      <w:pPr>
        <w:pStyle w:val="StandardWeb"/>
      </w:pPr>
      <w:proofErr w:type="spellStart"/>
      <w:r>
        <w:t>DIr</w:t>
      </w:r>
      <w:proofErr w:type="spellEnd"/>
      <w:r>
        <w:t xml:space="preserve"> Herre Gott haben wir </w:t>
      </w:r>
      <w:proofErr w:type="spellStart"/>
      <w:r>
        <w:t>gesundigt</w:t>
      </w:r>
      <w:proofErr w:type="spellEnd"/>
      <w:r>
        <w:t xml:space="preserve">/ die </w:t>
      </w:r>
      <w:proofErr w:type="spellStart"/>
      <w:r>
        <w:t>bosheit</w:t>
      </w:r>
      <w:proofErr w:type="spellEnd"/>
      <w:r>
        <w:t xml:space="preserve"> haben wir geübet/ deiner straffe haben wir </w:t>
      </w:r>
      <w:proofErr w:type="spellStart"/>
      <w:r>
        <w:t>nurent</w:t>
      </w:r>
      <w:proofErr w:type="spellEnd"/>
      <w:r>
        <w:t xml:space="preserve"> </w:t>
      </w:r>
      <w:proofErr w:type="spellStart"/>
      <w:r>
        <w:t>wol</w:t>
      </w:r>
      <w:proofErr w:type="spellEnd"/>
      <w:r>
        <w:t xml:space="preserve"> verdienet/ </w:t>
      </w:r>
      <w:proofErr w:type="spellStart"/>
      <w:r>
        <w:t>vnd</w:t>
      </w:r>
      <w:proofErr w:type="spellEnd"/>
      <w:r>
        <w:t xml:space="preserve"> ob wir </w:t>
      </w:r>
      <w:proofErr w:type="spellStart"/>
      <w:r>
        <w:t>wol</w:t>
      </w:r>
      <w:proofErr w:type="spellEnd"/>
      <w:r>
        <w:t xml:space="preserve"> </w:t>
      </w:r>
      <w:proofErr w:type="spellStart"/>
      <w:r>
        <w:t>vnserer</w:t>
      </w:r>
      <w:proofErr w:type="spellEnd"/>
      <w:r>
        <w:t xml:space="preserve"> </w:t>
      </w:r>
      <w:proofErr w:type="spellStart"/>
      <w:r>
        <w:t>verwirckung</w:t>
      </w:r>
      <w:proofErr w:type="spellEnd"/>
      <w:r>
        <w:t xml:space="preserve"> nach an deiner </w:t>
      </w:r>
      <w:proofErr w:type="spellStart"/>
      <w:r>
        <w:t>gnade</w:t>
      </w:r>
      <w:proofErr w:type="spellEnd"/>
      <w:r>
        <w:t xml:space="preserve"> </w:t>
      </w:r>
      <w:proofErr w:type="spellStart"/>
      <w:r>
        <w:t>verzweiffeln</w:t>
      </w:r>
      <w:proofErr w:type="spellEnd"/>
      <w:r>
        <w:t xml:space="preserve"> möchten/ So trösten wir </w:t>
      </w:r>
      <w:proofErr w:type="spellStart"/>
      <w:r>
        <w:t>vns</w:t>
      </w:r>
      <w:proofErr w:type="spellEnd"/>
      <w:r>
        <w:t xml:space="preserve"> doch deiner </w:t>
      </w:r>
      <w:proofErr w:type="spellStart"/>
      <w:r>
        <w:t>vnaussprechlichen</w:t>
      </w:r>
      <w:proofErr w:type="spellEnd"/>
      <w:r>
        <w:t xml:space="preserve"> milde </w:t>
      </w:r>
      <w:proofErr w:type="spellStart"/>
      <w:r>
        <w:t>vnd</w:t>
      </w:r>
      <w:proofErr w:type="spellEnd"/>
      <w:r>
        <w:t xml:space="preserve"> </w:t>
      </w:r>
      <w:proofErr w:type="spellStart"/>
      <w:r>
        <w:t>barmhertzigkeit</w:t>
      </w:r>
      <w:proofErr w:type="spellEnd"/>
      <w:r>
        <w:t xml:space="preserve">/ </w:t>
      </w:r>
      <w:proofErr w:type="spellStart"/>
      <w:r>
        <w:t>vnnd</w:t>
      </w:r>
      <w:proofErr w:type="spellEnd"/>
      <w:r>
        <w:t xml:space="preserve"> kommen vor dich Herre/ </w:t>
      </w:r>
      <w:proofErr w:type="spellStart"/>
      <w:r>
        <w:t>keren</w:t>
      </w:r>
      <w:proofErr w:type="spellEnd"/>
      <w:r>
        <w:t xml:space="preserve"> </w:t>
      </w:r>
      <w:proofErr w:type="spellStart"/>
      <w:r>
        <w:t>vns</w:t>
      </w:r>
      <w:proofErr w:type="spellEnd"/>
      <w:r>
        <w:t xml:space="preserve"> zu dir/ </w:t>
      </w:r>
      <w:proofErr w:type="spellStart"/>
      <w:r>
        <w:t>vnd</w:t>
      </w:r>
      <w:proofErr w:type="spellEnd"/>
      <w:r>
        <w:t xml:space="preserve"> </w:t>
      </w:r>
      <w:proofErr w:type="spellStart"/>
      <w:r>
        <w:t>werffen</w:t>
      </w:r>
      <w:proofErr w:type="spellEnd"/>
      <w:r>
        <w:t xml:space="preserve"> </w:t>
      </w:r>
      <w:proofErr w:type="spellStart"/>
      <w:r>
        <w:t>vns</w:t>
      </w:r>
      <w:proofErr w:type="spellEnd"/>
      <w:r>
        <w:t xml:space="preserve"> mit </w:t>
      </w:r>
      <w:proofErr w:type="spellStart"/>
      <w:r>
        <w:t>vnserm</w:t>
      </w:r>
      <w:proofErr w:type="spellEnd"/>
      <w:r>
        <w:t xml:space="preserve"> demütigen </w:t>
      </w:r>
      <w:proofErr w:type="spellStart"/>
      <w:r>
        <w:t>Gebethe</w:t>
      </w:r>
      <w:proofErr w:type="spellEnd"/>
      <w:r>
        <w:t xml:space="preserve"> vor dir </w:t>
      </w:r>
      <w:proofErr w:type="spellStart"/>
      <w:r>
        <w:t>darnider</w:t>
      </w:r>
      <w:proofErr w:type="spellEnd"/>
      <w:r>
        <w:t xml:space="preserve">/ O Herre verzeihe </w:t>
      </w:r>
      <w:proofErr w:type="spellStart"/>
      <w:r>
        <w:t>vns</w:t>
      </w:r>
      <w:proofErr w:type="spellEnd"/>
      <w:r>
        <w:t xml:space="preserve">/ verzeihe </w:t>
      </w:r>
      <w:proofErr w:type="spellStart"/>
      <w:r>
        <w:t>vns</w:t>
      </w:r>
      <w:proofErr w:type="spellEnd"/>
      <w:r>
        <w:t xml:space="preserve">/ </w:t>
      </w:r>
      <w:proofErr w:type="spellStart"/>
      <w:r>
        <w:t>vnd</w:t>
      </w:r>
      <w:proofErr w:type="spellEnd"/>
      <w:r>
        <w:t xml:space="preserve"> wende die </w:t>
      </w:r>
      <w:proofErr w:type="spellStart"/>
      <w:r>
        <w:t>ruthe</w:t>
      </w:r>
      <w:proofErr w:type="spellEnd"/>
      <w:r>
        <w:t xml:space="preserve"> deines gerechten </w:t>
      </w:r>
      <w:proofErr w:type="spellStart"/>
      <w:r>
        <w:t>zorns</w:t>
      </w:r>
      <w:proofErr w:type="spellEnd"/>
      <w:r>
        <w:t xml:space="preserve"> von </w:t>
      </w:r>
      <w:proofErr w:type="spellStart"/>
      <w:r>
        <w:t>vns</w:t>
      </w:r>
      <w:proofErr w:type="spellEnd"/>
      <w:r>
        <w:t xml:space="preserve"> </w:t>
      </w:r>
      <w:proofErr w:type="spellStart"/>
      <w:r>
        <w:t>abe</w:t>
      </w:r>
      <w:proofErr w:type="spellEnd"/>
      <w:r>
        <w:t xml:space="preserve">/ Durch </w:t>
      </w:r>
      <w:proofErr w:type="spellStart"/>
      <w:r>
        <w:t>Jhesum</w:t>
      </w:r>
      <w:proofErr w:type="spellEnd"/>
      <w:r>
        <w:t xml:space="preserve"> Christum </w:t>
      </w:r>
      <w:proofErr w:type="spellStart"/>
      <w:r>
        <w:t>vnsern</w:t>
      </w:r>
      <w:proofErr w:type="spellEnd"/>
      <w:r>
        <w:t xml:space="preserve"> Herrn/ Amen. </w:t>
      </w:r>
    </w:p>
    <w:p w14:paraId="49E0A28B" w14:textId="77777777" w:rsidR="003F57A8" w:rsidRDefault="003F57A8" w:rsidP="003F57A8">
      <w:pPr>
        <w:pStyle w:val="berschrift2"/>
      </w:pPr>
      <w:r>
        <w:t xml:space="preserve">Eine </w:t>
      </w:r>
      <w:proofErr w:type="spellStart"/>
      <w:r>
        <w:t>Dancksagung</w:t>
      </w:r>
      <w:proofErr w:type="spellEnd"/>
      <w:r>
        <w:t xml:space="preserve"> </w:t>
      </w:r>
      <w:proofErr w:type="spellStart"/>
      <w:r>
        <w:t>vnd</w:t>
      </w:r>
      <w:proofErr w:type="spellEnd"/>
      <w:r>
        <w:t xml:space="preserve"> Gebete zu Gott.</w:t>
      </w:r>
    </w:p>
    <w:p w14:paraId="49C89573" w14:textId="77777777" w:rsidR="003F57A8" w:rsidRDefault="003F57A8" w:rsidP="003F57A8">
      <w:pPr>
        <w:pStyle w:val="StandardWeb"/>
      </w:pPr>
      <w:proofErr w:type="spellStart"/>
      <w:r>
        <w:t>Allmechtiger</w:t>
      </w:r>
      <w:proofErr w:type="spellEnd"/>
      <w:r>
        <w:t xml:space="preserve">/ Ewiger </w:t>
      </w:r>
      <w:proofErr w:type="spellStart"/>
      <w:r>
        <w:t>vnd</w:t>
      </w:r>
      <w:proofErr w:type="spellEnd"/>
      <w:r>
        <w:t xml:space="preserve"> </w:t>
      </w:r>
      <w:proofErr w:type="spellStart"/>
      <w:r>
        <w:t>Barmhertziger</w:t>
      </w:r>
      <w:proofErr w:type="spellEnd"/>
      <w:r>
        <w:t xml:space="preserve"> Gott/ Der du </w:t>
      </w:r>
      <w:proofErr w:type="spellStart"/>
      <w:r>
        <w:t>vns</w:t>
      </w:r>
      <w:proofErr w:type="spellEnd"/>
      <w:r>
        <w:t xml:space="preserve"> Menschen erschaffen hast/ da wir nicht waren/ </w:t>
      </w:r>
      <w:proofErr w:type="spellStart"/>
      <w:r>
        <w:t>vnnd</w:t>
      </w:r>
      <w:proofErr w:type="spellEnd"/>
      <w:r>
        <w:t xml:space="preserve"> </w:t>
      </w:r>
      <w:proofErr w:type="spellStart"/>
      <w:r>
        <w:t>herwider</w:t>
      </w:r>
      <w:proofErr w:type="spellEnd"/>
      <w:r>
        <w:t xml:space="preserve"> gebracht/ auch von </w:t>
      </w:r>
      <w:proofErr w:type="spellStart"/>
      <w:r>
        <w:t>newen</w:t>
      </w:r>
      <w:proofErr w:type="spellEnd"/>
      <w:r>
        <w:t xml:space="preserve"> geboren hast/ da wir verdorben waren/ </w:t>
      </w:r>
      <w:proofErr w:type="spellStart"/>
      <w:r>
        <w:t>vns</w:t>
      </w:r>
      <w:proofErr w:type="spellEnd"/>
      <w:r>
        <w:t xml:space="preserve"> auch mit zeitlichen </w:t>
      </w:r>
      <w:proofErr w:type="spellStart"/>
      <w:r>
        <w:t>vnd</w:t>
      </w:r>
      <w:proofErr w:type="spellEnd"/>
      <w:r>
        <w:t xml:space="preserve"> ewigen </w:t>
      </w:r>
      <w:proofErr w:type="spellStart"/>
      <w:r>
        <w:t>gütern</w:t>
      </w:r>
      <w:proofErr w:type="spellEnd"/>
      <w:r>
        <w:t xml:space="preserve"> </w:t>
      </w:r>
      <w:proofErr w:type="spellStart"/>
      <w:r>
        <w:t>nottürfftiglich</w:t>
      </w:r>
      <w:proofErr w:type="spellEnd"/>
      <w:r>
        <w:t xml:space="preserve"> </w:t>
      </w:r>
      <w:proofErr w:type="spellStart"/>
      <w:r>
        <w:t>versihest</w:t>
      </w:r>
      <w:proofErr w:type="spellEnd"/>
      <w:r>
        <w:t xml:space="preserve">/ Dir Herre </w:t>
      </w:r>
      <w:proofErr w:type="spellStart"/>
      <w:r>
        <w:t>dancke</w:t>
      </w:r>
      <w:proofErr w:type="spellEnd"/>
      <w:r>
        <w:t xml:space="preserve"> ich </w:t>
      </w:r>
      <w:proofErr w:type="spellStart"/>
      <w:r>
        <w:t>vmb</w:t>
      </w:r>
      <w:proofErr w:type="spellEnd"/>
      <w:r>
        <w:t xml:space="preserve"> alle deine </w:t>
      </w:r>
      <w:proofErr w:type="spellStart"/>
      <w:r>
        <w:t>wolthaten</w:t>
      </w:r>
      <w:proofErr w:type="spellEnd"/>
      <w:r>
        <w:t xml:space="preserve">/ </w:t>
      </w:r>
      <w:proofErr w:type="spellStart"/>
      <w:r>
        <w:t>vnd</w:t>
      </w:r>
      <w:proofErr w:type="spellEnd"/>
      <w:r>
        <w:t xml:space="preserve"> </w:t>
      </w:r>
      <w:proofErr w:type="spellStart"/>
      <w:r>
        <w:t>beuelhe</w:t>
      </w:r>
      <w:proofErr w:type="spellEnd"/>
      <w:r>
        <w:t xml:space="preserve"> mich deiner </w:t>
      </w:r>
      <w:proofErr w:type="spellStart"/>
      <w:r>
        <w:t>grundtlosen</w:t>
      </w:r>
      <w:proofErr w:type="spellEnd"/>
      <w:r>
        <w:t xml:space="preserve"> milde </w:t>
      </w:r>
      <w:proofErr w:type="spellStart"/>
      <w:r>
        <w:t>vnnd</w:t>
      </w:r>
      <w:proofErr w:type="spellEnd"/>
      <w:r>
        <w:t xml:space="preserve"> </w:t>
      </w:r>
      <w:proofErr w:type="spellStart"/>
      <w:r>
        <w:t>barmhertzigkeit</w:t>
      </w:r>
      <w:proofErr w:type="spellEnd"/>
      <w:r>
        <w:t xml:space="preserve">/ Insonderheit aber weil ich meine </w:t>
      </w:r>
      <w:proofErr w:type="spellStart"/>
      <w:r>
        <w:t>Narung</w:t>
      </w:r>
      <w:proofErr w:type="spellEnd"/>
      <w:r>
        <w:t xml:space="preserve">/ </w:t>
      </w:r>
      <w:proofErr w:type="spellStart"/>
      <w:r>
        <w:t>vnd</w:t>
      </w:r>
      <w:proofErr w:type="spellEnd"/>
      <w:r>
        <w:t xml:space="preserve"> alle zeitliche </w:t>
      </w:r>
      <w:proofErr w:type="spellStart"/>
      <w:r>
        <w:t>wolfart</w:t>
      </w:r>
      <w:proofErr w:type="spellEnd"/>
      <w:r>
        <w:t xml:space="preserve"> durch deinen </w:t>
      </w:r>
      <w:proofErr w:type="spellStart"/>
      <w:r>
        <w:t>segen</w:t>
      </w:r>
      <w:proofErr w:type="spellEnd"/>
      <w:r>
        <w:t xml:space="preserve"> </w:t>
      </w:r>
      <w:proofErr w:type="spellStart"/>
      <w:r>
        <w:t>empfahe</w:t>
      </w:r>
      <w:proofErr w:type="spellEnd"/>
      <w:r>
        <w:t xml:space="preserve">/ </w:t>
      </w:r>
      <w:proofErr w:type="spellStart"/>
      <w:r>
        <w:t>dancke</w:t>
      </w:r>
      <w:proofErr w:type="spellEnd"/>
      <w:r>
        <w:t xml:space="preserve"> ich dir </w:t>
      </w:r>
      <w:proofErr w:type="spellStart"/>
      <w:r>
        <w:t>darumb</w:t>
      </w:r>
      <w:proofErr w:type="spellEnd"/>
      <w:r>
        <w:t xml:space="preserve">/ </w:t>
      </w:r>
      <w:proofErr w:type="spellStart"/>
      <w:r>
        <w:t>vnnd</w:t>
      </w:r>
      <w:proofErr w:type="spellEnd"/>
      <w:r>
        <w:t xml:space="preserve"> bitte/ verleihe mir </w:t>
      </w:r>
      <w:proofErr w:type="spellStart"/>
      <w:r>
        <w:t>gnade</w:t>
      </w:r>
      <w:proofErr w:type="spellEnd"/>
      <w:r>
        <w:t xml:space="preserve"> lieber Vater im </w:t>
      </w:r>
      <w:proofErr w:type="spellStart"/>
      <w:r>
        <w:t>himel</w:t>
      </w:r>
      <w:proofErr w:type="spellEnd"/>
      <w:r>
        <w:t xml:space="preserve">/ das ich </w:t>
      </w:r>
      <w:proofErr w:type="spellStart"/>
      <w:r>
        <w:t>dere</w:t>
      </w:r>
      <w:proofErr w:type="spellEnd"/>
      <w:r>
        <w:t xml:space="preserve"> wider dich </w:t>
      </w:r>
      <w:proofErr w:type="spellStart"/>
      <w:r>
        <w:t>vnd</w:t>
      </w:r>
      <w:proofErr w:type="spellEnd"/>
      <w:r>
        <w:t xml:space="preserve"> deinen Göttlichen willen/ nicht missbrauche. Weil du auch deines lieben </w:t>
      </w:r>
      <w:proofErr w:type="spellStart"/>
      <w:r>
        <w:t>Sons</w:t>
      </w:r>
      <w:proofErr w:type="spellEnd"/>
      <w:r>
        <w:t xml:space="preserve"> nicht verschonet/ sondern </w:t>
      </w:r>
      <w:proofErr w:type="spellStart"/>
      <w:r>
        <w:t>jn</w:t>
      </w:r>
      <w:proofErr w:type="spellEnd"/>
      <w:r>
        <w:t xml:space="preserve"> für </w:t>
      </w:r>
      <w:proofErr w:type="spellStart"/>
      <w:r>
        <w:t>vns</w:t>
      </w:r>
      <w:proofErr w:type="spellEnd"/>
      <w:r>
        <w:t xml:space="preserve"> dargegeben/ </w:t>
      </w:r>
      <w:proofErr w:type="spellStart"/>
      <w:r>
        <w:t>auff</w:t>
      </w:r>
      <w:proofErr w:type="spellEnd"/>
      <w:r>
        <w:t xml:space="preserve"> das ich neben andern durch seine </w:t>
      </w:r>
      <w:proofErr w:type="spellStart"/>
      <w:r>
        <w:t>striemen</w:t>
      </w:r>
      <w:proofErr w:type="spellEnd"/>
      <w:r>
        <w:t xml:space="preserve"> </w:t>
      </w:r>
      <w:proofErr w:type="spellStart"/>
      <w:r>
        <w:t>gesundt</w:t>
      </w:r>
      <w:proofErr w:type="spellEnd"/>
      <w:r>
        <w:t xml:space="preserve">/ </w:t>
      </w:r>
      <w:proofErr w:type="spellStart"/>
      <w:r>
        <w:t>vnd</w:t>
      </w:r>
      <w:proofErr w:type="spellEnd"/>
      <w:r>
        <w:t xml:space="preserve"> durch sein sterben zur ewigen </w:t>
      </w:r>
      <w:proofErr w:type="spellStart"/>
      <w:r>
        <w:t>seligkeit</w:t>
      </w:r>
      <w:proofErr w:type="spellEnd"/>
      <w:r>
        <w:t xml:space="preserve"> lebendig werden möchte/ </w:t>
      </w:r>
      <w:proofErr w:type="spellStart"/>
      <w:r>
        <w:t>Darumb</w:t>
      </w:r>
      <w:proofErr w:type="spellEnd"/>
      <w:r>
        <w:t xml:space="preserve"> </w:t>
      </w:r>
      <w:proofErr w:type="spellStart"/>
      <w:r>
        <w:t>dancke</w:t>
      </w:r>
      <w:proofErr w:type="spellEnd"/>
      <w:r>
        <w:t xml:space="preserve"> ich dir </w:t>
      </w:r>
      <w:proofErr w:type="spellStart"/>
      <w:r>
        <w:t>HErre</w:t>
      </w:r>
      <w:proofErr w:type="spellEnd"/>
      <w:r>
        <w:t xml:space="preserve"> Gott/ </w:t>
      </w:r>
      <w:proofErr w:type="spellStart"/>
      <w:r>
        <w:t>vnd</w:t>
      </w:r>
      <w:proofErr w:type="spellEnd"/>
      <w:r>
        <w:t xml:space="preserve"> bitt/ verleihe mir deine </w:t>
      </w:r>
      <w:proofErr w:type="spellStart"/>
      <w:r>
        <w:t>gnade</w:t>
      </w:r>
      <w:proofErr w:type="spellEnd"/>
      <w:r>
        <w:t xml:space="preserve">/ das ich durch meinen Glauben dieses </w:t>
      </w:r>
      <w:proofErr w:type="spellStart"/>
      <w:r>
        <w:t>vnsers</w:t>
      </w:r>
      <w:proofErr w:type="spellEnd"/>
      <w:r>
        <w:t xml:space="preserve"> Heylands zur ewigen </w:t>
      </w:r>
      <w:proofErr w:type="spellStart"/>
      <w:r>
        <w:t>seligkeit</w:t>
      </w:r>
      <w:proofErr w:type="spellEnd"/>
      <w:r>
        <w:t xml:space="preserve"> geniessen/ Ihme auch zu jeder zeit/ durch die liebe/ </w:t>
      </w:r>
      <w:proofErr w:type="spellStart"/>
      <w:r>
        <w:t>anhengen</w:t>
      </w:r>
      <w:proofErr w:type="spellEnd"/>
      <w:r>
        <w:t xml:space="preserve"> möge. Item/ weil du deinen heiligen Geist </w:t>
      </w:r>
      <w:proofErr w:type="spellStart"/>
      <w:r>
        <w:t>vns</w:t>
      </w:r>
      <w:proofErr w:type="spellEnd"/>
      <w:r>
        <w:t xml:space="preserve"> auch mittheilest/ </w:t>
      </w:r>
      <w:proofErr w:type="spellStart"/>
      <w:r>
        <w:t>auff</w:t>
      </w:r>
      <w:proofErr w:type="spellEnd"/>
      <w:r>
        <w:t xml:space="preserve"> das wir durch den dem alten Adam absterben/ </w:t>
      </w:r>
      <w:proofErr w:type="spellStart"/>
      <w:r>
        <w:t>vnd</w:t>
      </w:r>
      <w:proofErr w:type="spellEnd"/>
      <w:r>
        <w:t xml:space="preserve"> nach deinem willen </w:t>
      </w:r>
      <w:proofErr w:type="spellStart"/>
      <w:r>
        <w:t>inn</w:t>
      </w:r>
      <w:proofErr w:type="spellEnd"/>
      <w:r>
        <w:t xml:space="preserve"> der </w:t>
      </w:r>
      <w:proofErr w:type="spellStart"/>
      <w:r>
        <w:t>newigkeit</w:t>
      </w:r>
      <w:proofErr w:type="spellEnd"/>
      <w:r>
        <w:t xml:space="preserve"> leben/ auch dir die zeit </w:t>
      </w:r>
      <w:proofErr w:type="spellStart"/>
      <w:r>
        <w:t>vnsers</w:t>
      </w:r>
      <w:proofErr w:type="spellEnd"/>
      <w:r>
        <w:t xml:space="preserve"> </w:t>
      </w:r>
      <w:proofErr w:type="spellStart"/>
      <w:r>
        <w:t>lebens</w:t>
      </w:r>
      <w:proofErr w:type="spellEnd"/>
      <w:r>
        <w:t xml:space="preserve"> in der </w:t>
      </w:r>
      <w:proofErr w:type="spellStart"/>
      <w:r>
        <w:t>heiligkeit</w:t>
      </w:r>
      <w:proofErr w:type="spellEnd"/>
      <w:r>
        <w:t xml:space="preserve"> </w:t>
      </w:r>
      <w:proofErr w:type="spellStart"/>
      <w:r>
        <w:t>vnd</w:t>
      </w:r>
      <w:proofErr w:type="spellEnd"/>
      <w:r>
        <w:t xml:space="preserve"> </w:t>
      </w:r>
      <w:proofErr w:type="spellStart"/>
      <w:r>
        <w:t>gerechtigkeit</w:t>
      </w:r>
      <w:proofErr w:type="spellEnd"/>
      <w:r>
        <w:t xml:space="preserve"> dienen mögen/ </w:t>
      </w:r>
      <w:proofErr w:type="spellStart"/>
      <w:r>
        <w:t>Darumb</w:t>
      </w:r>
      <w:proofErr w:type="spellEnd"/>
      <w:r>
        <w:t xml:space="preserve"> </w:t>
      </w:r>
      <w:proofErr w:type="spellStart"/>
      <w:r>
        <w:t>dancke</w:t>
      </w:r>
      <w:proofErr w:type="spellEnd"/>
      <w:r>
        <w:t xml:space="preserve"> ich dir gütiger Gott/ </w:t>
      </w:r>
      <w:proofErr w:type="spellStart"/>
      <w:r>
        <w:t>vnd</w:t>
      </w:r>
      <w:proofErr w:type="spellEnd"/>
      <w:r>
        <w:t xml:space="preserve"> bitte/ verleihe mir deine </w:t>
      </w:r>
      <w:proofErr w:type="spellStart"/>
      <w:r>
        <w:t>gnade</w:t>
      </w:r>
      <w:proofErr w:type="spellEnd"/>
      <w:r>
        <w:t xml:space="preserve">/ das ich von dir nicht abfalle/ </w:t>
      </w:r>
      <w:proofErr w:type="spellStart"/>
      <w:r>
        <w:t>vnd</w:t>
      </w:r>
      <w:proofErr w:type="spellEnd"/>
      <w:r>
        <w:t xml:space="preserve"> deinen heiligen Geist durch meine Missethat nicht betrübe/ Sondern </w:t>
      </w:r>
      <w:proofErr w:type="spellStart"/>
      <w:r>
        <w:t>hilff</w:t>
      </w:r>
      <w:proofErr w:type="spellEnd"/>
      <w:r>
        <w:t xml:space="preserve"> </w:t>
      </w:r>
      <w:proofErr w:type="spellStart"/>
      <w:r>
        <w:t>HErre</w:t>
      </w:r>
      <w:proofErr w:type="spellEnd"/>
      <w:r>
        <w:t xml:space="preserve">/ das ich </w:t>
      </w:r>
      <w:proofErr w:type="spellStart"/>
      <w:r>
        <w:t>inn</w:t>
      </w:r>
      <w:proofErr w:type="spellEnd"/>
      <w:r>
        <w:t xml:space="preserve"> deiner </w:t>
      </w:r>
      <w:proofErr w:type="spellStart"/>
      <w:r>
        <w:t>gnade</w:t>
      </w:r>
      <w:proofErr w:type="spellEnd"/>
      <w:r>
        <w:t xml:space="preserve"> bis an mein ende bestehen/ verharren/ </w:t>
      </w:r>
      <w:proofErr w:type="spellStart"/>
      <w:r>
        <w:t>vnd</w:t>
      </w:r>
      <w:proofErr w:type="spellEnd"/>
      <w:r>
        <w:t xml:space="preserve"> von tage zu tage </w:t>
      </w:r>
      <w:proofErr w:type="spellStart"/>
      <w:r>
        <w:t>zunemen</w:t>
      </w:r>
      <w:proofErr w:type="spellEnd"/>
      <w:r>
        <w:t xml:space="preserve">/ auch nach diesem </w:t>
      </w:r>
      <w:proofErr w:type="spellStart"/>
      <w:r>
        <w:t>vergenglichen</w:t>
      </w:r>
      <w:proofErr w:type="spellEnd"/>
      <w:r>
        <w:t xml:space="preserve"> leben in die </w:t>
      </w:r>
      <w:proofErr w:type="spellStart"/>
      <w:r>
        <w:t>freude</w:t>
      </w:r>
      <w:proofErr w:type="spellEnd"/>
      <w:r>
        <w:t xml:space="preserve"> des ewigen </w:t>
      </w:r>
      <w:proofErr w:type="spellStart"/>
      <w:r>
        <w:t>lebens</w:t>
      </w:r>
      <w:proofErr w:type="spellEnd"/>
      <w:r>
        <w:t xml:space="preserve"> eingehen möge. Durch </w:t>
      </w:r>
      <w:proofErr w:type="spellStart"/>
      <w:r>
        <w:t>Jhesum</w:t>
      </w:r>
      <w:proofErr w:type="spellEnd"/>
      <w:r>
        <w:t xml:space="preserve"> Christum </w:t>
      </w:r>
      <w:proofErr w:type="spellStart"/>
      <w:r>
        <w:t>vnsern</w:t>
      </w:r>
      <w:proofErr w:type="spellEnd"/>
      <w:r>
        <w:t xml:space="preserve"> Herren/ der mit dir lebt </w:t>
      </w:r>
      <w:proofErr w:type="spellStart"/>
      <w:r>
        <w:t>vnd</w:t>
      </w:r>
      <w:proofErr w:type="spellEnd"/>
      <w:r>
        <w:t xml:space="preserve"> regiert </w:t>
      </w:r>
      <w:proofErr w:type="spellStart"/>
      <w:r>
        <w:t>inn</w:t>
      </w:r>
      <w:proofErr w:type="spellEnd"/>
      <w:r>
        <w:t xml:space="preserve"> </w:t>
      </w:r>
      <w:proofErr w:type="spellStart"/>
      <w:r>
        <w:t>ewigkeit</w:t>
      </w:r>
      <w:proofErr w:type="spellEnd"/>
      <w:r>
        <w:t xml:space="preserve">/ Amen. </w:t>
      </w:r>
    </w:p>
    <w:p w14:paraId="2F1A2649" w14:textId="77777777" w:rsidR="003F57A8" w:rsidRDefault="003F57A8" w:rsidP="003F57A8">
      <w:pPr>
        <w:pStyle w:val="berschrift2"/>
      </w:pPr>
      <w:r>
        <w:t xml:space="preserve">Ein </w:t>
      </w:r>
      <w:proofErr w:type="spellStart"/>
      <w:r>
        <w:t>gebete</w:t>
      </w:r>
      <w:proofErr w:type="spellEnd"/>
      <w:r>
        <w:t xml:space="preserve"> </w:t>
      </w:r>
      <w:proofErr w:type="spellStart"/>
      <w:r>
        <w:t>vmb</w:t>
      </w:r>
      <w:proofErr w:type="spellEnd"/>
      <w:r>
        <w:t xml:space="preserve"> Friede </w:t>
      </w:r>
      <w:proofErr w:type="spellStart"/>
      <w:r>
        <w:t>vnd</w:t>
      </w:r>
      <w:proofErr w:type="spellEnd"/>
      <w:r>
        <w:t xml:space="preserve"> Einigkeit der Christlichen Kirchen.</w:t>
      </w:r>
    </w:p>
    <w:p w14:paraId="193B7944" w14:textId="77777777" w:rsidR="003F57A8" w:rsidRDefault="003F57A8" w:rsidP="003F57A8">
      <w:pPr>
        <w:pStyle w:val="StandardWeb"/>
      </w:pPr>
      <w:proofErr w:type="spellStart"/>
      <w:r>
        <w:t>ALlmechtiger</w:t>
      </w:r>
      <w:proofErr w:type="spellEnd"/>
      <w:r>
        <w:t xml:space="preserve"> </w:t>
      </w:r>
      <w:proofErr w:type="spellStart"/>
      <w:r>
        <w:t>vnd</w:t>
      </w:r>
      <w:proofErr w:type="spellEnd"/>
      <w:r>
        <w:t xml:space="preserve"> </w:t>
      </w:r>
      <w:proofErr w:type="spellStart"/>
      <w:r>
        <w:t>Barmhertziger</w:t>
      </w:r>
      <w:proofErr w:type="spellEnd"/>
      <w:r>
        <w:t xml:space="preserve"> Gott/ Weil dein lieber Son </w:t>
      </w:r>
      <w:proofErr w:type="spellStart"/>
      <w:r>
        <w:t>vnser</w:t>
      </w:r>
      <w:proofErr w:type="spellEnd"/>
      <w:r>
        <w:t xml:space="preserve"> HERR Christus vor </w:t>
      </w:r>
      <w:proofErr w:type="spellStart"/>
      <w:r>
        <w:t>vns</w:t>
      </w:r>
      <w:proofErr w:type="spellEnd"/>
      <w:r>
        <w:t xml:space="preserve"> gebeten hat/ das wir </w:t>
      </w:r>
      <w:proofErr w:type="spellStart"/>
      <w:r>
        <w:t>inn</w:t>
      </w:r>
      <w:proofErr w:type="spellEnd"/>
      <w:r>
        <w:t xml:space="preserve"> dir mögen eins sein/ Las </w:t>
      </w:r>
      <w:proofErr w:type="spellStart"/>
      <w:r>
        <w:t>vns</w:t>
      </w:r>
      <w:proofErr w:type="spellEnd"/>
      <w:r>
        <w:t xml:space="preserve"> HErr dieser </w:t>
      </w:r>
      <w:proofErr w:type="spellStart"/>
      <w:r>
        <w:t>statlichen</w:t>
      </w:r>
      <w:proofErr w:type="spellEnd"/>
      <w:r>
        <w:t xml:space="preserve"> </w:t>
      </w:r>
      <w:proofErr w:type="spellStart"/>
      <w:r>
        <w:t>vorbitt</w:t>
      </w:r>
      <w:proofErr w:type="spellEnd"/>
      <w:r>
        <w:t xml:space="preserve"> geniessen/ </w:t>
      </w:r>
      <w:proofErr w:type="spellStart"/>
      <w:r>
        <w:t>vnd</w:t>
      </w:r>
      <w:proofErr w:type="spellEnd"/>
      <w:r>
        <w:t xml:space="preserve"> hebe </w:t>
      </w:r>
      <w:proofErr w:type="spellStart"/>
      <w:r>
        <w:t>auff</w:t>
      </w:r>
      <w:proofErr w:type="spellEnd"/>
      <w:r>
        <w:t xml:space="preserve"> alle </w:t>
      </w:r>
      <w:proofErr w:type="spellStart"/>
      <w:r>
        <w:t>Irsal</w:t>
      </w:r>
      <w:proofErr w:type="spellEnd"/>
      <w:r>
        <w:t xml:space="preserve"> </w:t>
      </w:r>
      <w:proofErr w:type="spellStart"/>
      <w:r>
        <w:t>vnd</w:t>
      </w:r>
      <w:proofErr w:type="spellEnd"/>
      <w:r>
        <w:t xml:space="preserve"> Spaltungen/ Wehren dem </w:t>
      </w:r>
      <w:proofErr w:type="spellStart"/>
      <w:r>
        <w:t>Teuffel</w:t>
      </w:r>
      <w:proofErr w:type="spellEnd"/>
      <w:r>
        <w:t xml:space="preserve">/ das er den Leib deines lieben </w:t>
      </w:r>
      <w:proofErr w:type="spellStart"/>
      <w:r>
        <w:t>Sons</w:t>
      </w:r>
      <w:proofErr w:type="spellEnd"/>
      <w:r>
        <w:t xml:space="preserve">/ welcher ist die Kirche/ nicht so </w:t>
      </w:r>
      <w:proofErr w:type="spellStart"/>
      <w:r>
        <w:t>iemmerlich</w:t>
      </w:r>
      <w:proofErr w:type="spellEnd"/>
      <w:r>
        <w:t xml:space="preserve"> </w:t>
      </w:r>
      <w:proofErr w:type="spellStart"/>
      <w:r>
        <w:t>zerreisse</w:t>
      </w:r>
      <w:proofErr w:type="spellEnd"/>
      <w:r>
        <w:t xml:space="preserve">/ </w:t>
      </w:r>
      <w:proofErr w:type="spellStart"/>
      <w:r>
        <w:t>Gibe</w:t>
      </w:r>
      <w:proofErr w:type="spellEnd"/>
      <w:r>
        <w:t xml:space="preserve"> </w:t>
      </w:r>
      <w:proofErr w:type="spellStart"/>
      <w:r>
        <w:t>vnsern</w:t>
      </w:r>
      <w:proofErr w:type="spellEnd"/>
      <w:r>
        <w:t xml:space="preserve"> Hirten </w:t>
      </w:r>
      <w:proofErr w:type="spellStart"/>
      <w:r>
        <w:t>vnnd</w:t>
      </w:r>
      <w:proofErr w:type="spellEnd"/>
      <w:r>
        <w:t xml:space="preserve"> </w:t>
      </w:r>
      <w:proofErr w:type="spellStart"/>
      <w:r>
        <w:t>vns</w:t>
      </w:r>
      <w:proofErr w:type="spellEnd"/>
      <w:r>
        <w:t xml:space="preserve"> deinen heiligen Geist/ </w:t>
      </w:r>
      <w:proofErr w:type="spellStart"/>
      <w:r>
        <w:t>füre</w:t>
      </w:r>
      <w:proofErr w:type="spellEnd"/>
      <w:r>
        <w:t xml:space="preserve"> sie </w:t>
      </w:r>
      <w:proofErr w:type="spellStart"/>
      <w:r>
        <w:t>vnd</w:t>
      </w:r>
      <w:proofErr w:type="spellEnd"/>
      <w:r>
        <w:t xml:space="preserve"> </w:t>
      </w:r>
      <w:proofErr w:type="spellStart"/>
      <w:r>
        <w:t>vns</w:t>
      </w:r>
      <w:proofErr w:type="spellEnd"/>
      <w:r>
        <w:t xml:space="preserve"> durch diesen </w:t>
      </w:r>
      <w:proofErr w:type="spellStart"/>
      <w:r>
        <w:t>verheischenen</w:t>
      </w:r>
      <w:proofErr w:type="spellEnd"/>
      <w:r>
        <w:t xml:space="preserve"> Tröster in alle </w:t>
      </w:r>
      <w:proofErr w:type="spellStart"/>
      <w:r>
        <w:t>warheit</w:t>
      </w:r>
      <w:proofErr w:type="spellEnd"/>
      <w:r>
        <w:t xml:space="preserve">/ </w:t>
      </w:r>
      <w:proofErr w:type="spellStart"/>
      <w:r>
        <w:t>Nimme</w:t>
      </w:r>
      <w:proofErr w:type="spellEnd"/>
      <w:r>
        <w:t xml:space="preserve"> aus </w:t>
      </w:r>
      <w:proofErr w:type="spellStart"/>
      <w:r>
        <w:t>jren</w:t>
      </w:r>
      <w:proofErr w:type="spellEnd"/>
      <w:r>
        <w:t xml:space="preserve"> </w:t>
      </w:r>
      <w:proofErr w:type="spellStart"/>
      <w:r>
        <w:t>vnd</w:t>
      </w:r>
      <w:proofErr w:type="spellEnd"/>
      <w:r>
        <w:t xml:space="preserve"> </w:t>
      </w:r>
      <w:proofErr w:type="spellStart"/>
      <w:r>
        <w:t>vnsern</w:t>
      </w:r>
      <w:proofErr w:type="spellEnd"/>
      <w:r>
        <w:t xml:space="preserve"> </w:t>
      </w:r>
      <w:proofErr w:type="spellStart"/>
      <w:r>
        <w:t>hertzen</w:t>
      </w:r>
      <w:proofErr w:type="spellEnd"/>
      <w:r>
        <w:t xml:space="preserve"> die </w:t>
      </w:r>
      <w:proofErr w:type="spellStart"/>
      <w:r>
        <w:t>eingepflantzte</w:t>
      </w:r>
      <w:proofErr w:type="spellEnd"/>
      <w:r>
        <w:t xml:space="preserve"> </w:t>
      </w:r>
      <w:proofErr w:type="spellStart"/>
      <w:r>
        <w:t>verbitterung</w:t>
      </w:r>
      <w:proofErr w:type="spellEnd"/>
      <w:r>
        <w:t xml:space="preserve">/ Verleihe </w:t>
      </w:r>
      <w:proofErr w:type="spellStart"/>
      <w:r>
        <w:t>jnen</w:t>
      </w:r>
      <w:proofErr w:type="spellEnd"/>
      <w:r>
        <w:t xml:space="preserve"> </w:t>
      </w:r>
      <w:proofErr w:type="spellStart"/>
      <w:r>
        <w:t>vnd</w:t>
      </w:r>
      <w:proofErr w:type="spellEnd"/>
      <w:r>
        <w:t xml:space="preserve"> </w:t>
      </w:r>
      <w:proofErr w:type="spellStart"/>
      <w:r>
        <w:t>vns</w:t>
      </w:r>
      <w:proofErr w:type="spellEnd"/>
      <w:r>
        <w:t xml:space="preserve"> </w:t>
      </w:r>
      <w:proofErr w:type="spellStart"/>
      <w:r>
        <w:t>dargegen</w:t>
      </w:r>
      <w:proofErr w:type="spellEnd"/>
      <w:r>
        <w:t xml:space="preserve"> die liebe zur </w:t>
      </w:r>
      <w:proofErr w:type="spellStart"/>
      <w:r>
        <w:t>einigkeit</w:t>
      </w:r>
      <w:proofErr w:type="spellEnd"/>
      <w:r>
        <w:t xml:space="preserve">/ </w:t>
      </w:r>
      <w:proofErr w:type="spellStart"/>
      <w:r>
        <w:t>vnd</w:t>
      </w:r>
      <w:proofErr w:type="spellEnd"/>
      <w:r>
        <w:t xml:space="preserve"> den Geist der </w:t>
      </w:r>
      <w:proofErr w:type="spellStart"/>
      <w:r>
        <w:t>gelindigkeit</w:t>
      </w:r>
      <w:proofErr w:type="spellEnd"/>
      <w:r>
        <w:t xml:space="preserve">/ </w:t>
      </w:r>
      <w:proofErr w:type="spellStart"/>
      <w:r>
        <w:t>auff</w:t>
      </w:r>
      <w:proofErr w:type="spellEnd"/>
      <w:r>
        <w:t xml:space="preserve"> das wir allenthalben durchs </w:t>
      </w:r>
      <w:proofErr w:type="spellStart"/>
      <w:r>
        <w:t>bandt</w:t>
      </w:r>
      <w:proofErr w:type="spellEnd"/>
      <w:r>
        <w:t xml:space="preserve"> des </w:t>
      </w:r>
      <w:proofErr w:type="spellStart"/>
      <w:r>
        <w:t>friedens</w:t>
      </w:r>
      <w:proofErr w:type="spellEnd"/>
      <w:r>
        <w:t xml:space="preserve"> </w:t>
      </w:r>
      <w:proofErr w:type="spellStart"/>
      <w:r>
        <w:t>widerumb</w:t>
      </w:r>
      <w:proofErr w:type="spellEnd"/>
      <w:r>
        <w:t xml:space="preserve"> </w:t>
      </w:r>
      <w:proofErr w:type="spellStart"/>
      <w:r>
        <w:t>zusamen</w:t>
      </w:r>
      <w:proofErr w:type="spellEnd"/>
      <w:r>
        <w:t xml:space="preserve"> gezogen/ </w:t>
      </w:r>
      <w:proofErr w:type="spellStart"/>
      <w:r>
        <w:t>vnd</w:t>
      </w:r>
      <w:proofErr w:type="spellEnd"/>
      <w:r>
        <w:t xml:space="preserve"> dich Herre mit einhelligem </w:t>
      </w:r>
      <w:proofErr w:type="spellStart"/>
      <w:r>
        <w:t>hertzen</w:t>
      </w:r>
      <w:proofErr w:type="spellEnd"/>
      <w:r>
        <w:t xml:space="preserve"> </w:t>
      </w:r>
      <w:proofErr w:type="spellStart"/>
      <w:r>
        <w:t>vnnd</w:t>
      </w:r>
      <w:proofErr w:type="spellEnd"/>
      <w:r>
        <w:t xml:space="preserve"> munde loben/ ehren </w:t>
      </w:r>
      <w:proofErr w:type="spellStart"/>
      <w:r>
        <w:t>vnd</w:t>
      </w:r>
      <w:proofErr w:type="spellEnd"/>
      <w:r>
        <w:t xml:space="preserve"> preisen/ durch </w:t>
      </w:r>
      <w:proofErr w:type="spellStart"/>
      <w:r>
        <w:t>Jhesum</w:t>
      </w:r>
      <w:proofErr w:type="spellEnd"/>
      <w:r>
        <w:t xml:space="preserve"> Christum </w:t>
      </w:r>
      <w:proofErr w:type="spellStart"/>
      <w:r>
        <w:t>vunnsern</w:t>
      </w:r>
      <w:proofErr w:type="spellEnd"/>
      <w:r>
        <w:t xml:space="preserve"> Herren/ der mit dir </w:t>
      </w:r>
      <w:proofErr w:type="spellStart"/>
      <w:r>
        <w:t>vnd</w:t>
      </w:r>
      <w:proofErr w:type="spellEnd"/>
      <w:r>
        <w:t xml:space="preserve"> dem heiligen Geiste lebet </w:t>
      </w:r>
      <w:proofErr w:type="spellStart"/>
      <w:r>
        <w:t>vnnd</w:t>
      </w:r>
      <w:proofErr w:type="spellEnd"/>
      <w:r>
        <w:t xml:space="preserve"> regieret in </w:t>
      </w:r>
      <w:proofErr w:type="spellStart"/>
      <w:r>
        <w:t>ewigkeit</w:t>
      </w:r>
      <w:proofErr w:type="spellEnd"/>
      <w:r>
        <w:t xml:space="preserve">/ Amen. </w:t>
      </w:r>
    </w:p>
    <w:p w14:paraId="19A7E8C4" w14:textId="77777777" w:rsidR="003F57A8" w:rsidRDefault="003F57A8" w:rsidP="003F57A8">
      <w:pPr>
        <w:pStyle w:val="berschrift2"/>
      </w:pPr>
      <w:r>
        <w:t xml:space="preserve">Ein Gebet vor eines </w:t>
      </w:r>
      <w:proofErr w:type="spellStart"/>
      <w:r>
        <w:t>yeden</w:t>
      </w:r>
      <w:proofErr w:type="spellEnd"/>
      <w:r>
        <w:t xml:space="preserve"> Bischoff </w:t>
      </w:r>
      <w:proofErr w:type="spellStart"/>
      <w:r>
        <w:t>vnd</w:t>
      </w:r>
      <w:proofErr w:type="spellEnd"/>
      <w:r>
        <w:t xml:space="preserve"> Hirten.</w:t>
      </w:r>
    </w:p>
    <w:p w14:paraId="5999707B" w14:textId="77777777" w:rsidR="003F57A8" w:rsidRDefault="003F57A8" w:rsidP="003F57A8">
      <w:pPr>
        <w:pStyle w:val="StandardWeb"/>
      </w:pPr>
      <w:proofErr w:type="spellStart"/>
      <w:r>
        <w:t>ALlmechtiger</w:t>
      </w:r>
      <w:proofErr w:type="spellEnd"/>
      <w:r>
        <w:t xml:space="preserve"> GOTT/ Du hast </w:t>
      </w:r>
      <w:proofErr w:type="spellStart"/>
      <w:r>
        <w:t>vns</w:t>
      </w:r>
      <w:proofErr w:type="spellEnd"/>
      <w:r>
        <w:t xml:space="preserve"> </w:t>
      </w:r>
      <w:proofErr w:type="spellStart"/>
      <w:r>
        <w:t>Bischoffe</w:t>
      </w:r>
      <w:proofErr w:type="spellEnd"/>
      <w:r>
        <w:t xml:space="preserve"> </w:t>
      </w:r>
      <w:proofErr w:type="spellStart"/>
      <w:r>
        <w:t>vnnd</w:t>
      </w:r>
      <w:proofErr w:type="spellEnd"/>
      <w:r>
        <w:t xml:space="preserve"> Hirten gegeben/ zu </w:t>
      </w:r>
      <w:proofErr w:type="spellStart"/>
      <w:r>
        <w:t>auffnemung</w:t>
      </w:r>
      <w:proofErr w:type="spellEnd"/>
      <w:r>
        <w:t xml:space="preserve"> </w:t>
      </w:r>
      <w:proofErr w:type="spellStart"/>
      <w:r>
        <w:t>vnd</w:t>
      </w:r>
      <w:proofErr w:type="spellEnd"/>
      <w:r>
        <w:t xml:space="preserve"> </w:t>
      </w:r>
      <w:proofErr w:type="spellStart"/>
      <w:r>
        <w:t>erbawung</w:t>
      </w:r>
      <w:proofErr w:type="spellEnd"/>
      <w:r>
        <w:t xml:space="preserve"> deiner Kirchen/ Verleihe Herr </w:t>
      </w:r>
      <w:proofErr w:type="spellStart"/>
      <w:r>
        <w:t>jnen</w:t>
      </w:r>
      <w:proofErr w:type="spellEnd"/>
      <w:r>
        <w:t xml:space="preserve"> deine </w:t>
      </w:r>
      <w:proofErr w:type="spellStart"/>
      <w:r>
        <w:t>gnade</w:t>
      </w:r>
      <w:proofErr w:type="spellEnd"/>
      <w:r>
        <w:t xml:space="preserve">/ das sie </w:t>
      </w:r>
      <w:proofErr w:type="spellStart"/>
      <w:r>
        <w:t>vns</w:t>
      </w:r>
      <w:proofErr w:type="spellEnd"/>
      <w:r>
        <w:t xml:space="preserve"> zu deinem Lob </w:t>
      </w:r>
      <w:proofErr w:type="spellStart"/>
      <w:r>
        <w:t>vnd</w:t>
      </w:r>
      <w:proofErr w:type="spellEnd"/>
      <w:r>
        <w:t xml:space="preserve"> </w:t>
      </w:r>
      <w:proofErr w:type="spellStart"/>
      <w:r>
        <w:t>vnserm</w:t>
      </w:r>
      <w:proofErr w:type="spellEnd"/>
      <w:r>
        <w:t xml:space="preserve"> heil/ rechtschaffen weiden/ </w:t>
      </w:r>
      <w:proofErr w:type="spellStart"/>
      <w:r>
        <w:t>vnd</w:t>
      </w:r>
      <w:proofErr w:type="spellEnd"/>
      <w:r>
        <w:t xml:space="preserve"> von allem </w:t>
      </w:r>
      <w:proofErr w:type="spellStart"/>
      <w:r>
        <w:t>Irsal</w:t>
      </w:r>
      <w:proofErr w:type="spellEnd"/>
      <w:r>
        <w:t xml:space="preserve"> abwenden mögen/ Wir auch </w:t>
      </w:r>
      <w:proofErr w:type="spellStart"/>
      <w:r>
        <w:t>jnen</w:t>
      </w:r>
      <w:proofErr w:type="spellEnd"/>
      <w:r>
        <w:t xml:space="preserve"> in allem </w:t>
      </w:r>
      <w:proofErr w:type="spellStart"/>
      <w:r>
        <w:t>deme</w:t>
      </w:r>
      <w:proofErr w:type="spellEnd"/>
      <w:r>
        <w:t xml:space="preserve">/ welches zu </w:t>
      </w:r>
      <w:proofErr w:type="spellStart"/>
      <w:r>
        <w:t>vnserer</w:t>
      </w:r>
      <w:proofErr w:type="spellEnd"/>
      <w:r>
        <w:t xml:space="preserve"> </w:t>
      </w:r>
      <w:proofErr w:type="spellStart"/>
      <w:r>
        <w:t>seelen</w:t>
      </w:r>
      <w:proofErr w:type="spellEnd"/>
      <w:r>
        <w:t xml:space="preserve"> heil/ </w:t>
      </w:r>
      <w:proofErr w:type="spellStart"/>
      <w:r>
        <w:t>vnd</w:t>
      </w:r>
      <w:proofErr w:type="spellEnd"/>
      <w:r>
        <w:t xml:space="preserve"> Christlicher </w:t>
      </w:r>
      <w:proofErr w:type="spellStart"/>
      <w:r>
        <w:t>einigkeit</w:t>
      </w:r>
      <w:proofErr w:type="spellEnd"/>
      <w:r>
        <w:t xml:space="preserve"> </w:t>
      </w:r>
      <w:proofErr w:type="spellStart"/>
      <w:r>
        <w:t>vnd</w:t>
      </w:r>
      <w:proofErr w:type="spellEnd"/>
      <w:r>
        <w:t xml:space="preserve"> </w:t>
      </w:r>
      <w:proofErr w:type="spellStart"/>
      <w:r>
        <w:t>besserung</w:t>
      </w:r>
      <w:proofErr w:type="spellEnd"/>
      <w:r>
        <w:t xml:space="preserve"> dienen mag/ folgen </w:t>
      </w:r>
      <w:proofErr w:type="spellStart"/>
      <w:r>
        <w:t>vnd</w:t>
      </w:r>
      <w:proofErr w:type="spellEnd"/>
      <w:r>
        <w:t xml:space="preserve"> gehorsam leisten/ Wie du </w:t>
      </w:r>
      <w:proofErr w:type="spellStart"/>
      <w:r>
        <w:t>vns</w:t>
      </w:r>
      <w:proofErr w:type="spellEnd"/>
      <w:r>
        <w:t xml:space="preserve"> dann durch deinen heiligen Geist in der </w:t>
      </w:r>
      <w:proofErr w:type="spellStart"/>
      <w:r>
        <w:t>schrifft</w:t>
      </w:r>
      <w:proofErr w:type="spellEnd"/>
      <w:r>
        <w:t xml:space="preserve"> </w:t>
      </w:r>
      <w:proofErr w:type="spellStart"/>
      <w:r>
        <w:t>aufferlegest</w:t>
      </w:r>
      <w:proofErr w:type="spellEnd"/>
      <w:r>
        <w:t xml:space="preserve">/ Erhöre </w:t>
      </w:r>
      <w:proofErr w:type="spellStart"/>
      <w:r>
        <w:t>vns</w:t>
      </w:r>
      <w:proofErr w:type="spellEnd"/>
      <w:r>
        <w:t xml:space="preserve"> lieber Herre/ Erhöre </w:t>
      </w:r>
      <w:proofErr w:type="spellStart"/>
      <w:r>
        <w:t>vns</w:t>
      </w:r>
      <w:proofErr w:type="spellEnd"/>
      <w:r>
        <w:t xml:space="preserve">/ </w:t>
      </w:r>
      <w:proofErr w:type="spellStart"/>
      <w:r>
        <w:t>vnd</w:t>
      </w:r>
      <w:proofErr w:type="spellEnd"/>
      <w:r>
        <w:t xml:space="preserve"> las an </w:t>
      </w:r>
      <w:proofErr w:type="spellStart"/>
      <w:r>
        <w:t>vns</w:t>
      </w:r>
      <w:proofErr w:type="spellEnd"/>
      <w:r>
        <w:t xml:space="preserve"> nicht vergeblich sein/ das du deiner Kirchen zum besten geordnet/ Dir sey ehr/ Lob </w:t>
      </w:r>
      <w:proofErr w:type="spellStart"/>
      <w:r>
        <w:t>vnd</w:t>
      </w:r>
      <w:proofErr w:type="spellEnd"/>
      <w:r>
        <w:t xml:space="preserve"> preis </w:t>
      </w:r>
      <w:proofErr w:type="spellStart"/>
      <w:r>
        <w:t>inn</w:t>
      </w:r>
      <w:proofErr w:type="spellEnd"/>
      <w:r>
        <w:t xml:space="preserve"> </w:t>
      </w:r>
      <w:proofErr w:type="spellStart"/>
      <w:r>
        <w:t>ewigkeit</w:t>
      </w:r>
      <w:proofErr w:type="spellEnd"/>
      <w:r>
        <w:t xml:space="preserve">/ Amen. </w:t>
      </w:r>
    </w:p>
    <w:p w14:paraId="6E7D113F" w14:textId="77777777" w:rsidR="003F57A8" w:rsidRDefault="003F57A8" w:rsidP="003F57A8">
      <w:pPr>
        <w:pStyle w:val="berschrift2"/>
      </w:pPr>
      <w:r>
        <w:t xml:space="preserve">Ein Gebete vor die Weltliche </w:t>
      </w:r>
      <w:proofErr w:type="spellStart"/>
      <w:r>
        <w:t>Oberkeit</w:t>
      </w:r>
      <w:proofErr w:type="spellEnd"/>
      <w:r>
        <w:t>.</w:t>
      </w:r>
    </w:p>
    <w:p w14:paraId="4F0B93AC" w14:textId="77777777" w:rsidR="003F57A8" w:rsidRDefault="003F57A8" w:rsidP="003F57A8">
      <w:pPr>
        <w:pStyle w:val="StandardWeb"/>
      </w:pPr>
      <w:proofErr w:type="spellStart"/>
      <w:r>
        <w:t>BArmhertziger</w:t>
      </w:r>
      <w:proofErr w:type="spellEnd"/>
      <w:r>
        <w:t xml:space="preserve"> Gott/ Der du hast die Weltliche </w:t>
      </w:r>
      <w:proofErr w:type="spellStart"/>
      <w:r>
        <w:t>Oberkeit</w:t>
      </w:r>
      <w:proofErr w:type="spellEnd"/>
      <w:r>
        <w:t xml:space="preserve"> gegeben/ </w:t>
      </w:r>
      <w:proofErr w:type="spellStart"/>
      <w:r>
        <w:t>vnd</w:t>
      </w:r>
      <w:proofErr w:type="spellEnd"/>
      <w:r>
        <w:t xml:space="preserve"> </w:t>
      </w:r>
      <w:proofErr w:type="spellStart"/>
      <w:r>
        <w:t>jnen</w:t>
      </w:r>
      <w:proofErr w:type="spellEnd"/>
      <w:r>
        <w:t xml:space="preserve"> das Schwert </w:t>
      </w:r>
      <w:proofErr w:type="spellStart"/>
      <w:r>
        <w:t>beuolhen</w:t>
      </w:r>
      <w:proofErr w:type="spellEnd"/>
      <w:r>
        <w:t xml:space="preserve"> zur straffe der Bösen/ </w:t>
      </w:r>
      <w:proofErr w:type="spellStart"/>
      <w:r>
        <w:t>vnd</w:t>
      </w:r>
      <w:proofErr w:type="spellEnd"/>
      <w:r>
        <w:t xml:space="preserve"> </w:t>
      </w:r>
      <w:proofErr w:type="spellStart"/>
      <w:r>
        <w:t>handhabung</w:t>
      </w:r>
      <w:proofErr w:type="spellEnd"/>
      <w:r>
        <w:t xml:space="preserve"> der Frommen/ Leite sie </w:t>
      </w:r>
      <w:proofErr w:type="spellStart"/>
      <w:r>
        <w:t>inn</w:t>
      </w:r>
      <w:proofErr w:type="spellEnd"/>
      <w:r>
        <w:t xml:space="preserve"> deinen wegen/ das sie ob dem </w:t>
      </w:r>
      <w:proofErr w:type="spellStart"/>
      <w:r>
        <w:t>gmeinen</w:t>
      </w:r>
      <w:proofErr w:type="spellEnd"/>
      <w:r>
        <w:t xml:space="preserve"> Fried halten/ Krieg </w:t>
      </w:r>
      <w:proofErr w:type="spellStart"/>
      <w:r>
        <w:t>vnd</w:t>
      </w:r>
      <w:proofErr w:type="spellEnd"/>
      <w:r>
        <w:t xml:space="preserve"> </w:t>
      </w:r>
      <w:proofErr w:type="spellStart"/>
      <w:r>
        <w:t>Auffrhur</w:t>
      </w:r>
      <w:proofErr w:type="spellEnd"/>
      <w:r>
        <w:t xml:space="preserve"> von </w:t>
      </w:r>
      <w:proofErr w:type="spellStart"/>
      <w:r>
        <w:t>vns</w:t>
      </w:r>
      <w:proofErr w:type="spellEnd"/>
      <w:r>
        <w:t xml:space="preserve"> abwenden/ </w:t>
      </w:r>
      <w:proofErr w:type="spellStart"/>
      <w:r>
        <w:t>vnd</w:t>
      </w:r>
      <w:proofErr w:type="spellEnd"/>
      <w:r>
        <w:t xml:space="preserve"> was zu ruhe </w:t>
      </w:r>
      <w:proofErr w:type="spellStart"/>
      <w:r>
        <w:t>vnd</w:t>
      </w:r>
      <w:proofErr w:type="spellEnd"/>
      <w:r>
        <w:t xml:space="preserve"> </w:t>
      </w:r>
      <w:proofErr w:type="spellStart"/>
      <w:r>
        <w:t>gleichmessigem</w:t>
      </w:r>
      <w:proofErr w:type="spellEnd"/>
      <w:r>
        <w:t xml:space="preserve"> rechte dienet/ </w:t>
      </w:r>
      <w:proofErr w:type="spellStart"/>
      <w:r>
        <w:t>befürdern</w:t>
      </w:r>
      <w:proofErr w:type="spellEnd"/>
      <w:r>
        <w:t xml:space="preserve">/ </w:t>
      </w:r>
      <w:proofErr w:type="spellStart"/>
      <w:r>
        <w:t>Auff</w:t>
      </w:r>
      <w:proofErr w:type="spellEnd"/>
      <w:r>
        <w:t xml:space="preserve"> das wir </w:t>
      </w:r>
      <w:proofErr w:type="spellStart"/>
      <w:r>
        <w:t>vnder</w:t>
      </w:r>
      <w:proofErr w:type="spellEnd"/>
      <w:r>
        <w:t xml:space="preserve"> </w:t>
      </w:r>
      <w:proofErr w:type="spellStart"/>
      <w:r>
        <w:t>jnen</w:t>
      </w:r>
      <w:proofErr w:type="spellEnd"/>
      <w:r>
        <w:t xml:space="preserve"> Gottselig/ friedsam </w:t>
      </w:r>
      <w:proofErr w:type="spellStart"/>
      <w:r>
        <w:t>vnd</w:t>
      </w:r>
      <w:proofErr w:type="spellEnd"/>
      <w:r>
        <w:t xml:space="preserve"> einig leben mögen/ Hierzu HERR aller Herrn/ </w:t>
      </w:r>
      <w:proofErr w:type="spellStart"/>
      <w:r>
        <w:t>gibe</w:t>
      </w:r>
      <w:proofErr w:type="spellEnd"/>
      <w:r>
        <w:t xml:space="preserve"> deinen Göttlichen </w:t>
      </w:r>
      <w:proofErr w:type="spellStart"/>
      <w:r>
        <w:t>segen</w:t>
      </w:r>
      <w:proofErr w:type="spellEnd"/>
      <w:r>
        <w:t xml:space="preserve">/ </w:t>
      </w:r>
      <w:proofErr w:type="spellStart"/>
      <w:r>
        <w:t>vnd</w:t>
      </w:r>
      <w:proofErr w:type="spellEnd"/>
      <w:r>
        <w:t xml:space="preserve"> erledige </w:t>
      </w:r>
      <w:proofErr w:type="spellStart"/>
      <w:r>
        <w:t>vns</w:t>
      </w:r>
      <w:proofErr w:type="spellEnd"/>
      <w:r>
        <w:t xml:space="preserve"> von allem </w:t>
      </w:r>
      <w:proofErr w:type="spellStart"/>
      <w:r>
        <w:t>vbel</w:t>
      </w:r>
      <w:proofErr w:type="spellEnd"/>
      <w:r>
        <w:t xml:space="preserve">/ AMEN. </w:t>
      </w:r>
    </w:p>
    <w:p w14:paraId="0A2D1C02" w14:textId="77777777" w:rsidR="003F57A8" w:rsidRDefault="003F57A8" w:rsidP="003F57A8">
      <w:pPr>
        <w:pStyle w:val="berschrift2"/>
      </w:pPr>
      <w:r>
        <w:t>Ein Gebete vor alle die so not leiden.</w:t>
      </w:r>
    </w:p>
    <w:p w14:paraId="7F982920" w14:textId="77777777" w:rsidR="003F57A8" w:rsidRDefault="003F57A8" w:rsidP="003F57A8">
      <w:pPr>
        <w:pStyle w:val="StandardWeb"/>
      </w:pPr>
      <w:proofErr w:type="spellStart"/>
      <w:r>
        <w:t>Allmechtiger</w:t>
      </w:r>
      <w:proofErr w:type="spellEnd"/>
      <w:r>
        <w:t xml:space="preserve"> Gott/ Weil du aus deiner grundlosen </w:t>
      </w:r>
      <w:proofErr w:type="spellStart"/>
      <w:r>
        <w:t>barmhertzigkeit</w:t>
      </w:r>
      <w:proofErr w:type="spellEnd"/>
      <w:r>
        <w:t xml:space="preserve"> </w:t>
      </w:r>
      <w:proofErr w:type="spellStart"/>
      <w:r>
        <w:t>wolgefallen</w:t>
      </w:r>
      <w:proofErr w:type="spellEnd"/>
      <w:r>
        <w:t xml:space="preserve"> hast an dem/ das wir vor einander bitten/ In der </w:t>
      </w:r>
      <w:proofErr w:type="spellStart"/>
      <w:r>
        <w:t>zuuorsicht</w:t>
      </w:r>
      <w:proofErr w:type="spellEnd"/>
      <w:r>
        <w:t xml:space="preserve"> </w:t>
      </w:r>
      <w:proofErr w:type="spellStart"/>
      <w:r>
        <w:t>beuelhe</w:t>
      </w:r>
      <w:proofErr w:type="spellEnd"/>
      <w:r>
        <w:t xml:space="preserve"> ich dir alle </w:t>
      </w:r>
      <w:proofErr w:type="spellStart"/>
      <w:r>
        <w:t>Krancken</w:t>
      </w:r>
      <w:proofErr w:type="spellEnd"/>
      <w:r>
        <w:t xml:space="preserve">/ Gefangene/ schwangere </w:t>
      </w:r>
      <w:proofErr w:type="spellStart"/>
      <w:r>
        <w:t>vnd</w:t>
      </w:r>
      <w:proofErr w:type="spellEnd"/>
      <w:r>
        <w:t xml:space="preserve"> betrübte </w:t>
      </w:r>
      <w:proofErr w:type="spellStart"/>
      <w:r>
        <w:t>personen</w:t>
      </w:r>
      <w:proofErr w:type="spellEnd"/>
      <w:r>
        <w:t xml:space="preserve">/ die tröste Herre durch deinen heiligen Geist/ Erledige sie nach deinem Göttlichen willen/ </w:t>
      </w:r>
      <w:proofErr w:type="spellStart"/>
      <w:r>
        <w:t>vnd</w:t>
      </w:r>
      <w:proofErr w:type="spellEnd"/>
      <w:r>
        <w:t xml:space="preserve"> verleihe </w:t>
      </w:r>
      <w:proofErr w:type="spellStart"/>
      <w:r>
        <w:t>jnen</w:t>
      </w:r>
      <w:proofErr w:type="spellEnd"/>
      <w:r>
        <w:t xml:space="preserve"> in allem ihrem anliegen deine Göttliche </w:t>
      </w:r>
      <w:proofErr w:type="spellStart"/>
      <w:r>
        <w:t>gnade</w:t>
      </w:r>
      <w:proofErr w:type="spellEnd"/>
      <w:r>
        <w:t xml:space="preserve"> </w:t>
      </w:r>
      <w:proofErr w:type="spellStart"/>
      <w:r>
        <w:t>vnd</w:t>
      </w:r>
      <w:proofErr w:type="spellEnd"/>
      <w:r>
        <w:t xml:space="preserve"> </w:t>
      </w:r>
      <w:proofErr w:type="spellStart"/>
      <w:r>
        <w:t>stercke</w:t>
      </w:r>
      <w:proofErr w:type="spellEnd"/>
      <w:r>
        <w:t xml:space="preserve">/ Durch </w:t>
      </w:r>
      <w:proofErr w:type="spellStart"/>
      <w:r>
        <w:t>Jhesum</w:t>
      </w:r>
      <w:proofErr w:type="spellEnd"/>
      <w:r>
        <w:t xml:space="preserve"> Christum </w:t>
      </w:r>
      <w:proofErr w:type="spellStart"/>
      <w:r>
        <w:t>vnsern</w:t>
      </w:r>
      <w:proofErr w:type="spellEnd"/>
      <w:r>
        <w:t xml:space="preserve"> Herrn/ Amen. </w:t>
      </w:r>
    </w:p>
    <w:p w14:paraId="0B6EBDDE" w14:textId="77777777" w:rsidR="003F57A8" w:rsidRDefault="003F57A8" w:rsidP="003F57A8">
      <w:pPr>
        <w:pStyle w:val="berschrift2"/>
      </w:pPr>
      <w:r>
        <w:t xml:space="preserve">Ein Gebete </w:t>
      </w:r>
      <w:proofErr w:type="spellStart"/>
      <w:r>
        <w:t>vmb</w:t>
      </w:r>
      <w:proofErr w:type="spellEnd"/>
      <w:r>
        <w:t xml:space="preserve"> zeitlichen </w:t>
      </w:r>
      <w:proofErr w:type="spellStart"/>
      <w:r>
        <w:t>vnd</w:t>
      </w:r>
      <w:proofErr w:type="spellEnd"/>
      <w:r>
        <w:t xml:space="preserve"> geistlichen Friede.</w:t>
      </w:r>
    </w:p>
    <w:p w14:paraId="3276B043" w14:textId="77777777" w:rsidR="003F57A8" w:rsidRDefault="003F57A8" w:rsidP="003F57A8">
      <w:pPr>
        <w:pStyle w:val="StandardWeb"/>
      </w:pPr>
      <w:r>
        <w:t xml:space="preserve">O Gott/ von dem die heiligen </w:t>
      </w:r>
      <w:proofErr w:type="spellStart"/>
      <w:r>
        <w:t>begirden</w:t>
      </w:r>
      <w:proofErr w:type="spellEnd"/>
      <w:r>
        <w:t xml:space="preserve">/ der </w:t>
      </w:r>
      <w:proofErr w:type="spellStart"/>
      <w:r>
        <w:t>ware</w:t>
      </w:r>
      <w:proofErr w:type="spellEnd"/>
      <w:r>
        <w:t xml:space="preserve"> rathe </w:t>
      </w:r>
      <w:proofErr w:type="spellStart"/>
      <w:r>
        <w:t>vnd</w:t>
      </w:r>
      <w:proofErr w:type="spellEnd"/>
      <w:r>
        <w:t xml:space="preserve"> gute </w:t>
      </w:r>
      <w:proofErr w:type="spellStart"/>
      <w:r>
        <w:t>werck</w:t>
      </w:r>
      <w:proofErr w:type="spellEnd"/>
      <w:r>
        <w:t xml:space="preserve"> herkommen/ Gib </w:t>
      </w:r>
      <w:proofErr w:type="spellStart"/>
      <w:r>
        <w:t>vns</w:t>
      </w:r>
      <w:proofErr w:type="spellEnd"/>
      <w:r>
        <w:t xml:space="preserve"> deinen Dienern den Friede/ welchen die Welt nicht geben </w:t>
      </w:r>
      <w:proofErr w:type="spellStart"/>
      <w:r>
        <w:t>kan</w:t>
      </w:r>
      <w:proofErr w:type="spellEnd"/>
      <w:r>
        <w:t xml:space="preserve">/ </w:t>
      </w:r>
      <w:proofErr w:type="spellStart"/>
      <w:r>
        <w:t>Auff</w:t>
      </w:r>
      <w:proofErr w:type="spellEnd"/>
      <w:r>
        <w:t xml:space="preserve"> das </w:t>
      </w:r>
      <w:proofErr w:type="spellStart"/>
      <w:r>
        <w:t>vnsere</w:t>
      </w:r>
      <w:proofErr w:type="spellEnd"/>
      <w:r>
        <w:t xml:space="preserve"> </w:t>
      </w:r>
      <w:proofErr w:type="spellStart"/>
      <w:r>
        <w:t>hertzen</w:t>
      </w:r>
      <w:proofErr w:type="spellEnd"/>
      <w:r>
        <w:t xml:space="preserve"> deinem gebot folgen/ die </w:t>
      </w:r>
      <w:proofErr w:type="spellStart"/>
      <w:r>
        <w:t>forcht</w:t>
      </w:r>
      <w:proofErr w:type="spellEnd"/>
      <w:r>
        <w:t xml:space="preserve"> der Feinde hingenommen/ </w:t>
      </w:r>
      <w:proofErr w:type="spellStart"/>
      <w:r>
        <w:t>vnd</w:t>
      </w:r>
      <w:proofErr w:type="spellEnd"/>
      <w:r>
        <w:t xml:space="preserve"> die </w:t>
      </w:r>
      <w:proofErr w:type="spellStart"/>
      <w:r>
        <w:t>leuffte</w:t>
      </w:r>
      <w:proofErr w:type="spellEnd"/>
      <w:r>
        <w:t xml:space="preserve"> durch deine </w:t>
      </w:r>
      <w:proofErr w:type="spellStart"/>
      <w:r>
        <w:t>beschirmung</w:t>
      </w:r>
      <w:proofErr w:type="spellEnd"/>
      <w:r>
        <w:t xml:space="preserve"> still </w:t>
      </w:r>
      <w:proofErr w:type="spellStart"/>
      <w:r>
        <w:t>vnd</w:t>
      </w:r>
      <w:proofErr w:type="spellEnd"/>
      <w:r>
        <w:t xml:space="preserve"> friedsam werden/ Durch </w:t>
      </w:r>
      <w:proofErr w:type="spellStart"/>
      <w:r>
        <w:t>Jhesum</w:t>
      </w:r>
      <w:proofErr w:type="spellEnd"/>
      <w:r>
        <w:t xml:space="preserve"> Christum </w:t>
      </w:r>
      <w:proofErr w:type="spellStart"/>
      <w:r>
        <w:t>vnsern</w:t>
      </w:r>
      <w:proofErr w:type="spellEnd"/>
      <w:r>
        <w:t xml:space="preserve"> Herrn/ Amen. </w:t>
      </w:r>
    </w:p>
    <w:p w14:paraId="0E54C02D" w14:textId="77777777" w:rsidR="003F57A8" w:rsidRDefault="003F57A8" w:rsidP="003F57A8">
      <w:pPr>
        <w:pStyle w:val="berschrift2"/>
      </w:pPr>
      <w:r>
        <w:t xml:space="preserve">Ein ander Gebet zu Gott </w:t>
      </w:r>
      <w:proofErr w:type="spellStart"/>
      <w:r>
        <w:t>vmb</w:t>
      </w:r>
      <w:proofErr w:type="spellEnd"/>
      <w:r>
        <w:t xml:space="preserve"> </w:t>
      </w:r>
      <w:proofErr w:type="spellStart"/>
      <w:r>
        <w:t>vertheidigung</w:t>
      </w:r>
      <w:proofErr w:type="spellEnd"/>
      <w:r>
        <w:t xml:space="preserve">/ wider des </w:t>
      </w:r>
      <w:proofErr w:type="spellStart"/>
      <w:r>
        <w:t>Türcken</w:t>
      </w:r>
      <w:proofErr w:type="spellEnd"/>
      <w:r>
        <w:t xml:space="preserve"> </w:t>
      </w:r>
      <w:proofErr w:type="spellStart"/>
      <w:r>
        <w:t>Tyranney</w:t>
      </w:r>
      <w:proofErr w:type="spellEnd"/>
      <w:r>
        <w:t>.</w:t>
      </w:r>
    </w:p>
    <w:p w14:paraId="645D3CE9" w14:textId="77777777" w:rsidR="003F57A8" w:rsidRDefault="003F57A8" w:rsidP="003F57A8">
      <w:pPr>
        <w:pStyle w:val="StandardWeb"/>
      </w:pPr>
      <w:r>
        <w:t xml:space="preserve">O GOTT </w:t>
      </w:r>
      <w:proofErr w:type="spellStart"/>
      <w:r>
        <w:t>vnser</w:t>
      </w:r>
      <w:proofErr w:type="spellEnd"/>
      <w:r>
        <w:t xml:space="preserve"> Vater/ Der du bist im </w:t>
      </w:r>
      <w:proofErr w:type="spellStart"/>
      <w:r>
        <w:t>Himel</w:t>
      </w:r>
      <w:proofErr w:type="spellEnd"/>
      <w:r>
        <w:t xml:space="preserve">/ Wir bitten dich/ Erbarme dich </w:t>
      </w:r>
      <w:proofErr w:type="spellStart"/>
      <w:r>
        <w:t>vnser</w:t>
      </w:r>
      <w:proofErr w:type="spellEnd"/>
      <w:r>
        <w:t xml:space="preserve">/ </w:t>
      </w:r>
      <w:proofErr w:type="spellStart"/>
      <w:r>
        <w:t>vnd</w:t>
      </w:r>
      <w:proofErr w:type="spellEnd"/>
      <w:r>
        <w:t xml:space="preserve"> </w:t>
      </w:r>
      <w:proofErr w:type="spellStart"/>
      <w:r>
        <w:t>stercke</w:t>
      </w:r>
      <w:proofErr w:type="spellEnd"/>
      <w:r>
        <w:t xml:space="preserve"> </w:t>
      </w:r>
      <w:proofErr w:type="spellStart"/>
      <w:r>
        <w:t>vns</w:t>
      </w:r>
      <w:proofErr w:type="spellEnd"/>
      <w:r>
        <w:t xml:space="preserve"> durch deinen Arm/ damit deine Erbschaft nicht </w:t>
      </w:r>
      <w:proofErr w:type="spellStart"/>
      <w:r>
        <w:t>vnder</w:t>
      </w:r>
      <w:proofErr w:type="spellEnd"/>
      <w:r>
        <w:t xml:space="preserve"> die Heiden komme/ Wehre </w:t>
      </w:r>
      <w:proofErr w:type="spellStart"/>
      <w:r>
        <w:t>jnen</w:t>
      </w:r>
      <w:proofErr w:type="spellEnd"/>
      <w:r>
        <w:t xml:space="preserve"> Herr/ dann dein Göttlicher Name ist </w:t>
      </w:r>
      <w:proofErr w:type="spellStart"/>
      <w:r>
        <w:t>vber</w:t>
      </w:r>
      <w:proofErr w:type="spellEnd"/>
      <w:r>
        <w:t xml:space="preserve"> </w:t>
      </w:r>
      <w:proofErr w:type="spellStart"/>
      <w:r>
        <w:t>vns</w:t>
      </w:r>
      <w:proofErr w:type="spellEnd"/>
      <w:r>
        <w:t xml:space="preserve"> </w:t>
      </w:r>
      <w:proofErr w:type="spellStart"/>
      <w:r>
        <w:t>angeruffen</w:t>
      </w:r>
      <w:proofErr w:type="spellEnd"/>
      <w:r>
        <w:t xml:space="preserve">/ Dich bitten wir </w:t>
      </w:r>
      <w:proofErr w:type="spellStart"/>
      <w:r>
        <w:t>hertzlich</w:t>
      </w:r>
      <w:proofErr w:type="spellEnd"/>
      <w:r>
        <w:t xml:space="preserve">/ das du </w:t>
      </w:r>
      <w:proofErr w:type="spellStart"/>
      <w:r>
        <w:t>vns</w:t>
      </w:r>
      <w:proofErr w:type="spellEnd"/>
      <w:r>
        <w:t xml:space="preserve"> von wegen dieses deines Namens zu zeitlicher </w:t>
      </w:r>
      <w:proofErr w:type="spellStart"/>
      <w:r>
        <w:t>vnd</w:t>
      </w:r>
      <w:proofErr w:type="spellEnd"/>
      <w:r>
        <w:t xml:space="preserve"> ewiger </w:t>
      </w:r>
      <w:proofErr w:type="spellStart"/>
      <w:r>
        <w:t>wolfart</w:t>
      </w:r>
      <w:proofErr w:type="spellEnd"/>
      <w:r>
        <w:t xml:space="preserve"> beschirmen </w:t>
      </w:r>
      <w:proofErr w:type="spellStart"/>
      <w:r>
        <w:t>vnnd</w:t>
      </w:r>
      <w:proofErr w:type="spellEnd"/>
      <w:r>
        <w:t xml:space="preserve"> erhalten wöllest/ Durch Christum </w:t>
      </w:r>
      <w:proofErr w:type="spellStart"/>
      <w:r>
        <w:t>vnsern</w:t>
      </w:r>
      <w:proofErr w:type="spellEnd"/>
      <w:r>
        <w:t xml:space="preserve"> HERRN/ AMEN. </w:t>
      </w:r>
    </w:p>
    <w:p w14:paraId="67F6AA2F" w14:textId="77777777" w:rsidR="003F57A8" w:rsidRDefault="003F57A8" w:rsidP="003F57A8">
      <w:pPr>
        <w:pStyle w:val="berschrift2"/>
      </w:pPr>
      <w:r>
        <w:t xml:space="preserve">Ein Gebete zu Gott/ wann der Mensch zum </w:t>
      </w:r>
      <w:proofErr w:type="spellStart"/>
      <w:r>
        <w:t>wercke</w:t>
      </w:r>
      <w:proofErr w:type="spellEnd"/>
      <w:r>
        <w:t xml:space="preserve"> seiner </w:t>
      </w:r>
      <w:proofErr w:type="spellStart"/>
      <w:r>
        <w:t>beruffung</w:t>
      </w:r>
      <w:proofErr w:type="spellEnd"/>
      <w:r>
        <w:t xml:space="preserve"> </w:t>
      </w:r>
      <w:proofErr w:type="spellStart"/>
      <w:r>
        <w:t>greiffen</w:t>
      </w:r>
      <w:proofErr w:type="spellEnd"/>
      <w:r>
        <w:t xml:space="preserve"> </w:t>
      </w:r>
      <w:proofErr w:type="spellStart"/>
      <w:r>
        <w:t>wil</w:t>
      </w:r>
      <w:proofErr w:type="spellEnd"/>
      <w:r>
        <w:t>.</w:t>
      </w:r>
    </w:p>
    <w:p w14:paraId="7CEBAA5B" w14:textId="77777777" w:rsidR="003F57A8" w:rsidRDefault="003F57A8" w:rsidP="003F57A8">
      <w:pPr>
        <w:pStyle w:val="StandardWeb"/>
      </w:pPr>
      <w:proofErr w:type="spellStart"/>
      <w:r>
        <w:t>GUtiger</w:t>
      </w:r>
      <w:proofErr w:type="spellEnd"/>
      <w:r>
        <w:t xml:space="preserve"> Gott/ weil dein </w:t>
      </w:r>
      <w:proofErr w:type="spellStart"/>
      <w:r>
        <w:t>Götlicher</w:t>
      </w:r>
      <w:proofErr w:type="spellEnd"/>
      <w:r>
        <w:t xml:space="preserve"> </w:t>
      </w:r>
      <w:proofErr w:type="spellStart"/>
      <w:r>
        <w:t>wille</w:t>
      </w:r>
      <w:proofErr w:type="spellEnd"/>
      <w:r>
        <w:t xml:space="preserve"> dahin </w:t>
      </w:r>
      <w:proofErr w:type="spellStart"/>
      <w:r>
        <w:t>gericht</w:t>
      </w:r>
      <w:proofErr w:type="spellEnd"/>
      <w:r>
        <w:t xml:space="preserve"> ist/ das sich ein jeder seiner </w:t>
      </w:r>
      <w:proofErr w:type="spellStart"/>
      <w:r>
        <w:t>Beruffung</w:t>
      </w:r>
      <w:proofErr w:type="spellEnd"/>
      <w:r>
        <w:t xml:space="preserve"> halte/ </w:t>
      </w:r>
      <w:proofErr w:type="spellStart"/>
      <w:r>
        <w:t>vnd</w:t>
      </w:r>
      <w:proofErr w:type="spellEnd"/>
      <w:r>
        <w:t xml:space="preserve"> dero </w:t>
      </w:r>
      <w:proofErr w:type="spellStart"/>
      <w:r>
        <w:t>trewlich</w:t>
      </w:r>
      <w:proofErr w:type="spellEnd"/>
      <w:r>
        <w:t xml:space="preserve"> nach komme/ Weil ich dann hier zu diesem meinem </w:t>
      </w:r>
      <w:proofErr w:type="spellStart"/>
      <w:r>
        <w:t>Ampte</w:t>
      </w:r>
      <w:proofErr w:type="spellEnd"/>
      <w:r>
        <w:t xml:space="preserve"> oder </w:t>
      </w:r>
      <w:proofErr w:type="spellStart"/>
      <w:r>
        <w:t>handel</w:t>
      </w:r>
      <w:proofErr w:type="spellEnd"/>
      <w:r>
        <w:t xml:space="preserve"> </w:t>
      </w:r>
      <w:proofErr w:type="spellStart"/>
      <w:r>
        <w:t>beruffen</w:t>
      </w:r>
      <w:proofErr w:type="spellEnd"/>
      <w:r>
        <w:t xml:space="preserve"> bin/ so verleihe mir deine Göttliche </w:t>
      </w:r>
      <w:proofErr w:type="spellStart"/>
      <w:r>
        <w:t>gnade</w:t>
      </w:r>
      <w:proofErr w:type="spellEnd"/>
      <w:r>
        <w:t xml:space="preserve"> </w:t>
      </w:r>
      <w:proofErr w:type="spellStart"/>
      <w:r>
        <w:t>vnd</w:t>
      </w:r>
      <w:proofErr w:type="spellEnd"/>
      <w:r>
        <w:t xml:space="preserve"> </w:t>
      </w:r>
      <w:proofErr w:type="spellStart"/>
      <w:r>
        <w:t>benedeyung</w:t>
      </w:r>
      <w:proofErr w:type="spellEnd"/>
      <w:r>
        <w:t xml:space="preserve">/ das ich solches fruchtbarlich verrichten möge/ Also/ das ich </w:t>
      </w:r>
      <w:proofErr w:type="spellStart"/>
      <w:r>
        <w:t>dis</w:t>
      </w:r>
      <w:proofErr w:type="spellEnd"/>
      <w:r>
        <w:t xml:space="preserve"> meins </w:t>
      </w:r>
      <w:proofErr w:type="spellStart"/>
      <w:r>
        <w:t>Ampts</w:t>
      </w:r>
      <w:proofErr w:type="spellEnd"/>
      <w:r>
        <w:t xml:space="preserve"> oder </w:t>
      </w:r>
      <w:proofErr w:type="spellStart"/>
      <w:r>
        <w:t>handels</w:t>
      </w:r>
      <w:proofErr w:type="spellEnd"/>
      <w:r>
        <w:t xml:space="preserve"> nicht zu </w:t>
      </w:r>
      <w:proofErr w:type="spellStart"/>
      <w:r>
        <w:t>einichem</w:t>
      </w:r>
      <w:proofErr w:type="spellEnd"/>
      <w:r>
        <w:t xml:space="preserve"> bösen </w:t>
      </w:r>
      <w:proofErr w:type="spellStart"/>
      <w:r>
        <w:t>vnd</w:t>
      </w:r>
      <w:proofErr w:type="spellEnd"/>
      <w:r>
        <w:t xml:space="preserve"> eigennützigem </w:t>
      </w:r>
      <w:proofErr w:type="spellStart"/>
      <w:r>
        <w:t>vorteil</w:t>
      </w:r>
      <w:proofErr w:type="spellEnd"/>
      <w:r>
        <w:t xml:space="preserve"> missbrauche/ Sondern die liebe gegen dir </w:t>
      </w:r>
      <w:proofErr w:type="spellStart"/>
      <w:r>
        <w:t>vnd</w:t>
      </w:r>
      <w:proofErr w:type="spellEnd"/>
      <w:r>
        <w:t xml:space="preserve"> meinem </w:t>
      </w:r>
      <w:proofErr w:type="spellStart"/>
      <w:r>
        <w:t>Nechsten</w:t>
      </w:r>
      <w:proofErr w:type="spellEnd"/>
      <w:r>
        <w:t xml:space="preserve"> </w:t>
      </w:r>
      <w:proofErr w:type="spellStart"/>
      <w:r>
        <w:t>inn</w:t>
      </w:r>
      <w:proofErr w:type="spellEnd"/>
      <w:r>
        <w:t xml:space="preserve"> </w:t>
      </w:r>
      <w:proofErr w:type="spellStart"/>
      <w:r>
        <w:t>deme</w:t>
      </w:r>
      <w:proofErr w:type="spellEnd"/>
      <w:r>
        <w:t xml:space="preserve"> stets </w:t>
      </w:r>
      <w:proofErr w:type="spellStart"/>
      <w:r>
        <w:t>vorwegen</w:t>
      </w:r>
      <w:proofErr w:type="spellEnd"/>
      <w:r>
        <w:t xml:space="preserve"> lasse/ damit ich der zeitlichen dinge </w:t>
      </w:r>
      <w:proofErr w:type="spellStart"/>
      <w:r>
        <w:t>alhie</w:t>
      </w:r>
      <w:proofErr w:type="spellEnd"/>
      <w:r>
        <w:t xml:space="preserve"> </w:t>
      </w:r>
      <w:proofErr w:type="spellStart"/>
      <w:r>
        <w:t>auff</w:t>
      </w:r>
      <w:proofErr w:type="spellEnd"/>
      <w:r>
        <w:t xml:space="preserve"> </w:t>
      </w:r>
      <w:proofErr w:type="spellStart"/>
      <w:r>
        <w:t>Erdtreich</w:t>
      </w:r>
      <w:proofErr w:type="spellEnd"/>
      <w:r>
        <w:t xml:space="preserve"> also gebrauchen möge/ das ich dadurch die ewigen nicht verliere/ Amen. </w:t>
      </w:r>
    </w:p>
    <w:p w14:paraId="77F36ABA" w14:textId="77777777" w:rsidR="003F57A8" w:rsidRDefault="003F57A8" w:rsidP="003F57A8">
      <w:pPr>
        <w:pStyle w:val="berschrift2"/>
      </w:pPr>
      <w:r>
        <w:t xml:space="preserve">Ein Gottselige Betrachtung </w:t>
      </w:r>
      <w:proofErr w:type="spellStart"/>
      <w:r>
        <w:t>vnd</w:t>
      </w:r>
      <w:proofErr w:type="spellEnd"/>
      <w:r>
        <w:t xml:space="preserve"> </w:t>
      </w:r>
      <w:proofErr w:type="spellStart"/>
      <w:r>
        <w:t>Gedechtnus</w:t>
      </w:r>
      <w:proofErr w:type="spellEnd"/>
      <w:r>
        <w:t xml:space="preserve"> des </w:t>
      </w:r>
      <w:proofErr w:type="spellStart"/>
      <w:r>
        <w:t>Thodes</w:t>
      </w:r>
      <w:proofErr w:type="spellEnd"/>
      <w:r>
        <w:t xml:space="preserve"> Christi/ wann man in der Messe das </w:t>
      </w:r>
      <w:proofErr w:type="spellStart"/>
      <w:r>
        <w:t>Hochwirdig</w:t>
      </w:r>
      <w:proofErr w:type="spellEnd"/>
      <w:r>
        <w:t xml:space="preserve"> Sacrament des Leibs </w:t>
      </w:r>
      <w:proofErr w:type="spellStart"/>
      <w:r>
        <w:t>vnd</w:t>
      </w:r>
      <w:proofErr w:type="spellEnd"/>
      <w:r>
        <w:t xml:space="preserve"> Bluts Christi </w:t>
      </w:r>
      <w:proofErr w:type="spellStart"/>
      <w:r>
        <w:t>auffgehoben</w:t>
      </w:r>
      <w:proofErr w:type="spellEnd"/>
      <w:r>
        <w:t xml:space="preserve"> hat/ </w:t>
      </w:r>
      <w:proofErr w:type="spellStart"/>
      <w:r>
        <w:t>sampt</w:t>
      </w:r>
      <w:proofErr w:type="spellEnd"/>
      <w:r>
        <w:t xml:space="preserve"> </w:t>
      </w:r>
      <w:proofErr w:type="spellStart"/>
      <w:r>
        <w:t>angehengtem</w:t>
      </w:r>
      <w:proofErr w:type="spellEnd"/>
      <w:r>
        <w:t xml:space="preserve"> Gebete/ </w:t>
      </w:r>
      <w:proofErr w:type="spellStart"/>
      <w:r>
        <w:t>vnd</w:t>
      </w:r>
      <w:proofErr w:type="spellEnd"/>
      <w:r>
        <w:t xml:space="preserve"> </w:t>
      </w:r>
      <w:proofErr w:type="spellStart"/>
      <w:r>
        <w:t>übung</w:t>
      </w:r>
      <w:proofErr w:type="spellEnd"/>
      <w:r>
        <w:t xml:space="preserve"> des Glaubens.</w:t>
      </w:r>
    </w:p>
    <w:p w14:paraId="50526392" w14:textId="77777777" w:rsidR="003F57A8" w:rsidRDefault="003F57A8" w:rsidP="003F57A8">
      <w:pPr>
        <w:pStyle w:val="StandardWeb"/>
      </w:pPr>
      <w:proofErr w:type="spellStart"/>
      <w:r>
        <w:t>ALmechtiger</w:t>
      </w:r>
      <w:proofErr w:type="spellEnd"/>
      <w:r>
        <w:t xml:space="preserve"> GOTT </w:t>
      </w:r>
      <w:proofErr w:type="spellStart"/>
      <w:r>
        <w:t>vnd</w:t>
      </w:r>
      <w:proofErr w:type="spellEnd"/>
      <w:r>
        <w:t xml:space="preserve"> Vater </w:t>
      </w:r>
      <w:proofErr w:type="spellStart"/>
      <w:r>
        <w:t>vnsers</w:t>
      </w:r>
      <w:proofErr w:type="spellEnd"/>
      <w:r>
        <w:t xml:space="preserve"> Herrn </w:t>
      </w:r>
      <w:proofErr w:type="spellStart"/>
      <w:r>
        <w:t>Jhesu</w:t>
      </w:r>
      <w:proofErr w:type="spellEnd"/>
      <w:r>
        <w:t xml:space="preserve"> Christi/ Nach dem durch die Sünde eines </w:t>
      </w:r>
      <w:proofErr w:type="spellStart"/>
      <w:r>
        <w:t>Menschens</w:t>
      </w:r>
      <w:proofErr w:type="spellEnd"/>
      <w:r>
        <w:t xml:space="preserve"> die </w:t>
      </w:r>
      <w:proofErr w:type="spellStart"/>
      <w:r>
        <w:t>gantze</w:t>
      </w:r>
      <w:proofErr w:type="spellEnd"/>
      <w:r>
        <w:t xml:space="preserve"> Welt deinem gerechten </w:t>
      </w:r>
      <w:proofErr w:type="spellStart"/>
      <w:r>
        <w:t>zorn</w:t>
      </w:r>
      <w:proofErr w:type="spellEnd"/>
      <w:r>
        <w:t xml:space="preserve"> </w:t>
      </w:r>
      <w:proofErr w:type="spellStart"/>
      <w:r>
        <w:t>vndergeben</w:t>
      </w:r>
      <w:proofErr w:type="spellEnd"/>
      <w:r>
        <w:t xml:space="preserve">/ </w:t>
      </w:r>
      <w:proofErr w:type="spellStart"/>
      <w:r>
        <w:t>vnd</w:t>
      </w:r>
      <w:proofErr w:type="spellEnd"/>
      <w:r>
        <w:t xml:space="preserve"> der </w:t>
      </w:r>
      <w:proofErr w:type="spellStart"/>
      <w:r>
        <w:t>verdamnis</w:t>
      </w:r>
      <w:proofErr w:type="spellEnd"/>
      <w:r>
        <w:t xml:space="preserve"> </w:t>
      </w:r>
      <w:proofErr w:type="spellStart"/>
      <w:r>
        <w:t>schüldig</w:t>
      </w:r>
      <w:proofErr w:type="spellEnd"/>
      <w:r>
        <w:t xml:space="preserve">/ auch die Natur aller Menschen mit der seuche der Sünden verderbet/ </w:t>
      </w:r>
      <w:proofErr w:type="spellStart"/>
      <w:r>
        <w:t>vnd</w:t>
      </w:r>
      <w:proofErr w:type="spellEnd"/>
      <w:r>
        <w:t xml:space="preserve"> von Jugend an zum </w:t>
      </w:r>
      <w:proofErr w:type="spellStart"/>
      <w:r>
        <w:t>vbel</w:t>
      </w:r>
      <w:proofErr w:type="spellEnd"/>
      <w:r>
        <w:t xml:space="preserve"> geneigt war/ Daher die verderbten Adams </w:t>
      </w:r>
      <w:proofErr w:type="spellStart"/>
      <w:r>
        <w:t>kinder</w:t>
      </w:r>
      <w:proofErr w:type="spellEnd"/>
      <w:r>
        <w:t xml:space="preserve"> </w:t>
      </w:r>
      <w:proofErr w:type="spellStart"/>
      <w:r>
        <w:t>sunde</w:t>
      </w:r>
      <w:proofErr w:type="spellEnd"/>
      <w:r>
        <w:t xml:space="preserve"> mit </w:t>
      </w:r>
      <w:proofErr w:type="spellStart"/>
      <w:r>
        <w:t>sunden</w:t>
      </w:r>
      <w:proofErr w:type="spellEnd"/>
      <w:r>
        <w:t xml:space="preserve"> </w:t>
      </w:r>
      <w:proofErr w:type="spellStart"/>
      <w:r>
        <w:t>heuffelten</w:t>
      </w:r>
      <w:proofErr w:type="spellEnd"/>
      <w:r>
        <w:t xml:space="preserve">/ </w:t>
      </w:r>
      <w:proofErr w:type="spellStart"/>
      <w:r>
        <w:t>vnd</w:t>
      </w:r>
      <w:proofErr w:type="spellEnd"/>
      <w:r>
        <w:t xml:space="preserve"> die </w:t>
      </w:r>
      <w:proofErr w:type="spellStart"/>
      <w:r>
        <w:t>verdamnis</w:t>
      </w:r>
      <w:proofErr w:type="spellEnd"/>
      <w:r>
        <w:t xml:space="preserve"> </w:t>
      </w:r>
      <w:proofErr w:type="spellStart"/>
      <w:r>
        <w:t>vber</w:t>
      </w:r>
      <w:proofErr w:type="spellEnd"/>
      <w:r>
        <w:t xml:space="preserve"> sich </w:t>
      </w:r>
      <w:proofErr w:type="spellStart"/>
      <w:r>
        <w:t>selbs</w:t>
      </w:r>
      <w:proofErr w:type="spellEnd"/>
      <w:r>
        <w:t xml:space="preserve"> </w:t>
      </w:r>
      <w:proofErr w:type="spellStart"/>
      <w:r>
        <w:t>jmmer</w:t>
      </w:r>
      <w:proofErr w:type="spellEnd"/>
      <w:r>
        <w:t xml:space="preserve"> je schwerer </w:t>
      </w:r>
      <w:proofErr w:type="spellStart"/>
      <w:r>
        <w:t>einfüreten</w:t>
      </w:r>
      <w:proofErr w:type="spellEnd"/>
      <w:r>
        <w:t xml:space="preserve">/ Da hast du ein Vatter grosser liebe/ </w:t>
      </w:r>
      <w:proofErr w:type="spellStart"/>
      <w:r>
        <w:t>vnd</w:t>
      </w:r>
      <w:proofErr w:type="spellEnd"/>
      <w:r>
        <w:t xml:space="preserve"> voller </w:t>
      </w:r>
      <w:proofErr w:type="spellStart"/>
      <w:r>
        <w:t>erbarmung</w:t>
      </w:r>
      <w:proofErr w:type="spellEnd"/>
      <w:r>
        <w:t xml:space="preserve"> dich des </w:t>
      </w:r>
      <w:proofErr w:type="spellStart"/>
      <w:r>
        <w:t>elends</w:t>
      </w:r>
      <w:proofErr w:type="spellEnd"/>
      <w:r>
        <w:t xml:space="preserve"> deines </w:t>
      </w:r>
      <w:proofErr w:type="spellStart"/>
      <w:r>
        <w:t>Volcks</w:t>
      </w:r>
      <w:proofErr w:type="spellEnd"/>
      <w:r>
        <w:t xml:space="preserve"> jammern lassen/ </w:t>
      </w:r>
      <w:proofErr w:type="spellStart"/>
      <w:r>
        <w:t>vnd</w:t>
      </w:r>
      <w:proofErr w:type="spellEnd"/>
      <w:r>
        <w:t xml:space="preserve"> (wie du verheissen) deinen einigen </w:t>
      </w:r>
      <w:proofErr w:type="spellStart"/>
      <w:r>
        <w:t>vnd</w:t>
      </w:r>
      <w:proofErr w:type="spellEnd"/>
      <w:r>
        <w:t xml:space="preserve"> geliebten Son </w:t>
      </w:r>
      <w:proofErr w:type="spellStart"/>
      <w:r>
        <w:t>inn</w:t>
      </w:r>
      <w:proofErr w:type="spellEnd"/>
      <w:r>
        <w:t xml:space="preserve"> die Welt gesandt/ angethan mit </w:t>
      </w:r>
      <w:proofErr w:type="spellStart"/>
      <w:r>
        <w:t>warer</w:t>
      </w:r>
      <w:proofErr w:type="spellEnd"/>
      <w:r>
        <w:t xml:space="preserve"> </w:t>
      </w:r>
      <w:proofErr w:type="spellStart"/>
      <w:r>
        <w:t>Menscheit</w:t>
      </w:r>
      <w:proofErr w:type="spellEnd"/>
      <w:r>
        <w:t xml:space="preserve">/ </w:t>
      </w:r>
      <w:proofErr w:type="spellStart"/>
      <w:r>
        <w:t>vnd</w:t>
      </w:r>
      <w:proofErr w:type="spellEnd"/>
      <w:r>
        <w:t xml:space="preserve"> mit </w:t>
      </w:r>
      <w:proofErr w:type="spellStart"/>
      <w:r>
        <w:t>vnserm</w:t>
      </w:r>
      <w:proofErr w:type="spellEnd"/>
      <w:r>
        <w:t xml:space="preserve"> </w:t>
      </w:r>
      <w:proofErr w:type="spellStart"/>
      <w:r>
        <w:t>fleisch</w:t>
      </w:r>
      <w:proofErr w:type="spellEnd"/>
      <w:r>
        <w:t xml:space="preserve"> </w:t>
      </w:r>
      <w:proofErr w:type="spellStart"/>
      <w:r>
        <w:t>vmbgeben</w:t>
      </w:r>
      <w:proofErr w:type="spellEnd"/>
      <w:r>
        <w:t xml:space="preserve">/ </w:t>
      </w:r>
      <w:proofErr w:type="spellStart"/>
      <w:r>
        <w:t>auff</w:t>
      </w:r>
      <w:proofErr w:type="spellEnd"/>
      <w:r>
        <w:t xml:space="preserve"> den du all </w:t>
      </w:r>
      <w:proofErr w:type="spellStart"/>
      <w:r>
        <w:t>vnser</w:t>
      </w:r>
      <w:proofErr w:type="spellEnd"/>
      <w:r>
        <w:t xml:space="preserve"> </w:t>
      </w:r>
      <w:proofErr w:type="spellStart"/>
      <w:r>
        <w:t>sunden</w:t>
      </w:r>
      <w:proofErr w:type="spellEnd"/>
      <w:r>
        <w:t xml:space="preserve"> gelegt/ </w:t>
      </w:r>
      <w:proofErr w:type="spellStart"/>
      <w:r>
        <w:t>vnd</w:t>
      </w:r>
      <w:proofErr w:type="spellEnd"/>
      <w:r>
        <w:t xml:space="preserve"> </w:t>
      </w:r>
      <w:proofErr w:type="spellStart"/>
      <w:r>
        <w:t>jnen</w:t>
      </w:r>
      <w:proofErr w:type="spellEnd"/>
      <w:r>
        <w:t xml:space="preserve"> </w:t>
      </w:r>
      <w:proofErr w:type="spellStart"/>
      <w:r>
        <w:t>vmb</w:t>
      </w:r>
      <w:proofErr w:type="spellEnd"/>
      <w:r>
        <w:t xml:space="preserve"> </w:t>
      </w:r>
      <w:proofErr w:type="spellStart"/>
      <w:r>
        <w:t>vnsere</w:t>
      </w:r>
      <w:proofErr w:type="spellEnd"/>
      <w:r>
        <w:t xml:space="preserve"> </w:t>
      </w:r>
      <w:proofErr w:type="spellStart"/>
      <w:r>
        <w:t>mishandlung</w:t>
      </w:r>
      <w:proofErr w:type="spellEnd"/>
      <w:r>
        <w:t xml:space="preserve"> in die straffe geben/ der </w:t>
      </w:r>
      <w:proofErr w:type="spellStart"/>
      <w:r>
        <w:t>vnser</w:t>
      </w:r>
      <w:proofErr w:type="spellEnd"/>
      <w:r>
        <w:t xml:space="preserve"> </w:t>
      </w:r>
      <w:proofErr w:type="spellStart"/>
      <w:r>
        <w:t>sunde</w:t>
      </w:r>
      <w:proofErr w:type="spellEnd"/>
      <w:r>
        <w:t xml:space="preserve"> an seinem Leibe ans Creutz getragen/ </w:t>
      </w:r>
      <w:proofErr w:type="spellStart"/>
      <w:r>
        <w:t>vnd</w:t>
      </w:r>
      <w:proofErr w:type="spellEnd"/>
      <w:r>
        <w:t xml:space="preserve"> Er </w:t>
      </w:r>
      <w:proofErr w:type="spellStart"/>
      <w:r>
        <w:t>vnschuldiger</w:t>
      </w:r>
      <w:proofErr w:type="spellEnd"/>
      <w:r>
        <w:t xml:space="preserve"> vor die Sünder/ </w:t>
      </w:r>
      <w:proofErr w:type="spellStart"/>
      <w:r>
        <w:t>vnd</w:t>
      </w:r>
      <w:proofErr w:type="spellEnd"/>
      <w:r>
        <w:t xml:space="preserve"> der gerechte vor die </w:t>
      </w:r>
      <w:proofErr w:type="spellStart"/>
      <w:r>
        <w:t>vngerechten</w:t>
      </w:r>
      <w:proofErr w:type="spellEnd"/>
      <w:r>
        <w:t xml:space="preserve"> sein Blut ausgossen/ </w:t>
      </w:r>
      <w:proofErr w:type="spellStart"/>
      <w:r>
        <w:t>vnd</w:t>
      </w:r>
      <w:proofErr w:type="spellEnd"/>
      <w:r>
        <w:t xml:space="preserve"> einen </w:t>
      </w:r>
      <w:proofErr w:type="spellStart"/>
      <w:r>
        <w:t>schmertzlichen</w:t>
      </w:r>
      <w:proofErr w:type="spellEnd"/>
      <w:r>
        <w:t xml:space="preserve"> Todt </w:t>
      </w:r>
      <w:proofErr w:type="spellStart"/>
      <w:r>
        <w:t>erlidten</w:t>
      </w:r>
      <w:proofErr w:type="spellEnd"/>
      <w:r>
        <w:t xml:space="preserve">/ </w:t>
      </w:r>
      <w:proofErr w:type="spellStart"/>
      <w:r>
        <w:t>vnd</w:t>
      </w:r>
      <w:proofErr w:type="spellEnd"/>
      <w:r>
        <w:t xml:space="preserve"> also durch das </w:t>
      </w:r>
      <w:proofErr w:type="spellStart"/>
      <w:r>
        <w:t>Opffer</w:t>
      </w:r>
      <w:proofErr w:type="spellEnd"/>
      <w:r>
        <w:t xml:space="preserve"> seins heiligen Leibs </w:t>
      </w:r>
      <w:proofErr w:type="spellStart"/>
      <w:r>
        <w:t>vnd</w:t>
      </w:r>
      <w:proofErr w:type="spellEnd"/>
      <w:r>
        <w:t xml:space="preserve"> Bluts/ vor aller Menschen </w:t>
      </w:r>
      <w:proofErr w:type="spellStart"/>
      <w:r>
        <w:t>sunde</w:t>
      </w:r>
      <w:proofErr w:type="spellEnd"/>
      <w:r>
        <w:t xml:space="preserve"> </w:t>
      </w:r>
      <w:proofErr w:type="spellStart"/>
      <w:r>
        <w:t>bezalt</w:t>
      </w:r>
      <w:proofErr w:type="spellEnd"/>
      <w:r>
        <w:t xml:space="preserve">/ </w:t>
      </w:r>
      <w:proofErr w:type="spellStart"/>
      <w:r>
        <w:t>vnnd</w:t>
      </w:r>
      <w:proofErr w:type="spellEnd"/>
      <w:r>
        <w:t xml:space="preserve"> die </w:t>
      </w:r>
      <w:proofErr w:type="spellStart"/>
      <w:r>
        <w:t>gantze</w:t>
      </w:r>
      <w:proofErr w:type="spellEnd"/>
      <w:r>
        <w:t xml:space="preserve"> Welt mit dir </w:t>
      </w:r>
      <w:proofErr w:type="spellStart"/>
      <w:r>
        <w:t>versönet</w:t>
      </w:r>
      <w:proofErr w:type="spellEnd"/>
      <w:r>
        <w:t xml:space="preserve"> hat. </w:t>
      </w:r>
    </w:p>
    <w:p w14:paraId="03C2B794" w14:textId="77777777" w:rsidR="003F57A8" w:rsidRDefault="003F57A8" w:rsidP="003F57A8">
      <w:pPr>
        <w:pStyle w:val="StandardWeb"/>
      </w:pPr>
      <w:proofErr w:type="spellStart"/>
      <w:r>
        <w:t>Auff</w:t>
      </w:r>
      <w:proofErr w:type="spellEnd"/>
      <w:r>
        <w:t xml:space="preserve"> dieses </w:t>
      </w:r>
      <w:proofErr w:type="spellStart"/>
      <w:r>
        <w:t>Opffer</w:t>
      </w:r>
      <w:proofErr w:type="spellEnd"/>
      <w:r>
        <w:t xml:space="preserve"> haben von </w:t>
      </w:r>
      <w:proofErr w:type="spellStart"/>
      <w:r>
        <w:t>anfang</w:t>
      </w:r>
      <w:proofErr w:type="spellEnd"/>
      <w:r>
        <w:t xml:space="preserve"> die mancherley </w:t>
      </w:r>
      <w:proofErr w:type="spellStart"/>
      <w:r>
        <w:t>Opffer</w:t>
      </w:r>
      <w:proofErr w:type="spellEnd"/>
      <w:r>
        <w:t xml:space="preserve"> der </w:t>
      </w:r>
      <w:proofErr w:type="spellStart"/>
      <w:r>
        <w:t>Veter</w:t>
      </w:r>
      <w:proofErr w:type="spellEnd"/>
      <w:r>
        <w:t xml:space="preserve"> gedeutet/ die sie </w:t>
      </w:r>
      <w:proofErr w:type="spellStart"/>
      <w:r>
        <w:t>darumb</w:t>
      </w:r>
      <w:proofErr w:type="spellEnd"/>
      <w:r>
        <w:t xml:space="preserve"> gethan/ </w:t>
      </w:r>
      <w:proofErr w:type="spellStart"/>
      <w:r>
        <w:t>jren</w:t>
      </w:r>
      <w:proofErr w:type="spellEnd"/>
      <w:r>
        <w:t xml:space="preserve"> Glauben an das </w:t>
      </w:r>
      <w:proofErr w:type="spellStart"/>
      <w:r>
        <w:t>künfftige</w:t>
      </w:r>
      <w:proofErr w:type="spellEnd"/>
      <w:r>
        <w:t xml:space="preserve"> </w:t>
      </w:r>
      <w:proofErr w:type="spellStart"/>
      <w:r>
        <w:t>Opffer</w:t>
      </w:r>
      <w:proofErr w:type="spellEnd"/>
      <w:r>
        <w:t xml:space="preserve"> damit </w:t>
      </w:r>
      <w:proofErr w:type="spellStart"/>
      <w:r>
        <w:t>zubezeugen</w:t>
      </w:r>
      <w:proofErr w:type="spellEnd"/>
      <w:r>
        <w:t xml:space="preserve">/ </w:t>
      </w:r>
      <w:proofErr w:type="spellStart"/>
      <w:r>
        <w:t>jre</w:t>
      </w:r>
      <w:proofErr w:type="spellEnd"/>
      <w:r>
        <w:t xml:space="preserve"> </w:t>
      </w:r>
      <w:proofErr w:type="spellStart"/>
      <w:r>
        <w:t>danckbarkeit</w:t>
      </w:r>
      <w:proofErr w:type="spellEnd"/>
      <w:r>
        <w:t xml:space="preserve"> dir </w:t>
      </w:r>
      <w:proofErr w:type="spellStart"/>
      <w:r>
        <w:t>Allmechtiger</w:t>
      </w:r>
      <w:proofErr w:type="spellEnd"/>
      <w:r>
        <w:t xml:space="preserve"> Gott </w:t>
      </w:r>
      <w:proofErr w:type="spellStart"/>
      <w:r>
        <w:t>vmb</w:t>
      </w:r>
      <w:proofErr w:type="spellEnd"/>
      <w:r>
        <w:t xml:space="preserve"> alle deine </w:t>
      </w:r>
      <w:proofErr w:type="spellStart"/>
      <w:r>
        <w:t>wolthat</w:t>
      </w:r>
      <w:proofErr w:type="spellEnd"/>
      <w:r>
        <w:t xml:space="preserve">/ </w:t>
      </w:r>
      <w:proofErr w:type="spellStart"/>
      <w:r>
        <w:t>vnd</w:t>
      </w:r>
      <w:proofErr w:type="spellEnd"/>
      <w:r>
        <w:t xml:space="preserve"> in </w:t>
      </w:r>
      <w:proofErr w:type="spellStart"/>
      <w:r>
        <w:t>sonderheit</w:t>
      </w:r>
      <w:proofErr w:type="spellEnd"/>
      <w:r>
        <w:t xml:space="preserve"> </w:t>
      </w:r>
      <w:proofErr w:type="spellStart"/>
      <w:r>
        <w:t>vmb</w:t>
      </w:r>
      <w:proofErr w:type="spellEnd"/>
      <w:r>
        <w:t xml:space="preserve"> die Erlösung/ die </w:t>
      </w:r>
      <w:proofErr w:type="spellStart"/>
      <w:r>
        <w:t>jnen</w:t>
      </w:r>
      <w:proofErr w:type="spellEnd"/>
      <w:r>
        <w:t xml:space="preserve"> </w:t>
      </w:r>
      <w:proofErr w:type="spellStart"/>
      <w:r>
        <w:t>zukünfftiglich</w:t>
      </w:r>
      <w:proofErr w:type="spellEnd"/>
      <w:r>
        <w:t xml:space="preserve"> verheissen war/ </w:t>
      </w:r>
      <w:proofErr w:type="spellStart"/>
      <w:r>
        <w:t>zuerweisen</w:t>
      </w:r>
      <w:proofErr w:type="spellEnd"/>
      <w:r>
        <w:t xml:space="preserve">/ Die du auch nicht vmb jre </w:t>
      </w:r>
      <w:proofErr w:type="spellStart"/>
      <w:r>
        <w:t>Opffer</w:t>
      </w:r>
      <w:proofErr w:type="spellEnd"/>
      <w:r>
        <w:t xml:space="preserve">/ sondern im glauben </w:t>
      </w:r>
      <w:proofErr w:type="spellStart"/>
      <w:r>
        <w:t>auff</w:t>
      </w:r>
      <w:proofErr w:type="spellEnd"/>
      <w:r>
        <w:t xml:space="preserve"> das </w:t>
      </w:r>
      <w:proofErr w:type="spellStart"/>
      <w:r>
        <w:t>künfftig</w:t>
      </w:r>
      <w:proofErr w:type="spellEnd"/>
      <w:r>
        <w:t xml:space="preserve"> </w:t>
      </w:r>
      <w:proofErr w:type="spellStart"/>
      <w:r>
        <w:t>Opffer</w:t>
      </w:r>
      <w:proofErr w:type="spellEnd"/>
      <w:r>
        <w:t xml:space="preserve"> in den verdiensten des Bluts vnd </w:t>
      </w:r>
      <w:proofErr w:type="spellStart"/>
      <w:r>
        <w:t>todes</w:t>
      </w:r>
      <w:proofErr w:type="spellEnd"/>
      <w:r>
        <w:t xml:space="preserve"> Christi gerechtfertiget/ </w:t>
      </w:r>
      <w:proofErr w:type="spellStart"/>
      <w:r>
        <w:t>vnd</w:t>
      </w:r>
      <w:proofErr w:type="spellEnd"/>
      <w:r>
        <w:t xml:space="preserve"> selig gemacht hast/ Gleicher weise auch wir/ </w:t>
      </w:r>
      <w:proofErr w:type="spellStart"/>
      <w:r>
        <w:t>vnd</w:t>
      </w:r>
      <w:proofErr w:type="spellEnd"/>
      <w:r>
        <w:t xml:space="preserve"> alle so nach </w:t>
      </w:r>
      <w:proofErr w:type="spellStart"/>
      <w:r>
        <w:t>vns</w:t>
      </w:r>
      <w:proofErr w:type="spellEnd"/>
      <w:r>
        <w:t xml:space="preserve">/ bis zum ende der Welt kommen werden/ </w:t>
      </w:r>
      <w:proofErr w:type="spellStart"/>
      <w:r>
        <w:t>inn</w:t>
      </w:r>
      <w:proofErr w:type="spellEnd"/>
      <w:r>
        <w:t xml:space="preserve"> diesem einigen </w:t>
      </w:r>
      <w:proofErr w:type="spellStart"/>
      <w:r>
        <w:t>Opffer</w:t>
      </w:r>
      <w:proofErr w:type="spellEnd"/>
      <w:r>
        <w:t xml:space="preserve"> </w:t>
      </w:r>
      <w:proofErr w:type="spellStart"/>
      <w:r>
        <w:t>vergebung</w:t>
      </w:r>
      <w:proofErr w:type="spellEnd"/>
      <w:r>
        <w:t xml:space="preserve"> der Sünden/ </w:t>
      </w:r>
      <w:proofErr w:type="spellStart"/>
      <w:r>
        <w:t>versönung</w:t>
      </w:r>
      <w:proofErr w:type="spellEnd"/>
      <w:r>
        <w:t xml:space="preserve"> mit dir </w:t>
      </w:r>
      <w:proofErr w:type="spellStart"/>
      <w:r>
        <w:t>HErre</w:t>
      </w:r>
      <w:proofErr w:type="spellEnd"/>
      <w:r>
        <w:t xml:space="preserve"> Gott/ </w:t>
      </w:r>
      <w:proofErr w:type="spellStart"/>
      <w:r>
        <w:t>vnd</w:t>
      </w:r>
      <w:proofErr w:type="spellEnd"/>
      <w:r>
        <w:t xml:space="preserve"> </w:t>
      </w:r>
      <w:proofErr w:type="spellStart"/>
      <w:r>
        <w:t>vnser</w:t>
      </w:r>
      <w:proofErr w:type="spellEnd"/>
      <w:r>
        <w:t xml:space="preserve"> heil </w:t>
      </w:r>
      <w:proofErr w:type="spellStart"/>
      <w:r>
        <w:t>vnd</w:t>
      </w:r>
      <w:proofErr w:type="spellEnd"/>
      <w:r>
        <w:t xml:space="preserve"> </w:t>
      </w:r>
      <w:proofErr w:type="spellStart"/>
      <w:r>
        <w:t>seligkeit</w:t>
      </w:r>
      <w:proofErr w:type="spellEnd"/>
      <w:r>
        <w:t xml:space="preserve"> </w:t>
      </w:r>
      <w:proofErr w:type="spellStart"/>
      <w:r>
        <w:t>erraichen</w:t>
      </w:r>
      <w:proofErr w:type="spellEnd"/>
      <w:r>
        <w:t xml:space="preserve"> müssen. </w:t>
      </w:r>
      <w:proofErr w:type="spellStart"/>
      <w:r>
        <w:t>Darumb</w:t>
      </w:r>
      <w:proofErr w:type="spellEnd"/>
      <w:r>
        <w:t xml:space="preserve"> dann Christus </w:t>
      </w:r>
      <w:proofErr w:type="spellStart"/>
      <w:r>
        <w:t>vnser</w:t>
      </w:r>
      <w:proofErr w:type="spellEnd"/>
      <w:r>
        <w:t xml:space="preserve"> lieber Herr (wie vorhin im </w:t>
      </w:r>
      <w:proofErr w:type="spellStart"/>
      <w:r>
        <w:t>Malachia</w:t>
      </w:r>
      <w:proofErr w:type="spellEnd"/>
      <w:r>
        <w:t xml:space="preserve"> bezeugt/ </w:t>
      </w:r>
      <w:proofErr w:type="spellStart"/>
      <w:r>
        <w:t>vnd</w:t>
      </w:r>
      <w:proofErr w:type="spellEnd"/>
      <w:r>
        <w:t xml:space="preserve"> im Melchisedech bedeutet war) </w:t>
      </w:r>
      <w:proofErr w:type="spellStart"/>
      <w:r>
        <w:t>dis</w:t>
      </w:r>
      <w:proofErr w:type="spellEnd"/>
      <w:r>
        <w:t xml:space="preserve"> rein </w:t>
      </w:r>
      <w:proofErr w:type="spellStart"/>
      <w:r>
        <w:t>vnd</w:t>
      </w:r>
      <w:proofErr w:type="spellEnd"/>
      <w:r>
        <w:t xml:space="preserve"> heilig </w:t>
      </w:r>
      <w:proofErr w:type="spellStart"/>
      <w:r>
        <w:t>Opffer</w:t>
      </w:r>
      <w:proofErr w:type="spellEnd"/>
      <w:r>
        <w:t xml:space="preserve"> seines waren Leibs </w:t>
      </w:r>
      <w:proofErr w:type="spellStart"/>
      <w:r>
        <w:t>vnd</w:t>
      </w:r>
      <w:proofErr w:type="spellEnd"/>
      <w:r>
        <w:t xml:space="preserve"> Bluts seiner Kirchen verordnet/ </w:t>
      </w:r>
      <w:proofErr w:type="spellStart"/>
      <w:r>
        <w:t>vnd</w:t>
      </w:r>
      <w:proofErr w:type="spellEnd"/>
      <w:r>
        <w:t xml:space="preserve"> zu seiner </w:t>
      </w:r>
      <w:proofErr w:type="spellStart"/>
      <w:r>
        <w:t>gedechtnus</w:t>
      </w:r>
      <w:proofErr w:type="spellEnd"/>
      <w:r>
        <w:t xml:space="preserve"> zuhalten </w:t>
      </w:r>
      <w:proofErr w:type="spellStart"/>
      <w:r>
        <w:t>vnd</w:t>
      </w:r>
      <w:proofErr w:type="spellEnd"/>
      <w:r>
        <w:t xml:space="preserve"> </w:t>
      </w:r>
      <w:proofErr w:type="spellStart"/>
      <w:r>
        <w:t>zuempfahen</w:t>
      </w:r>
      <w:proofErr w:type="spellEnd"/>
      <w:r>
        <w:t xml:space="preserve"> </w:t>
      </w:r>
      <w:proofErr w:type="spellStart"/>
      <w:r>
        <w:t>beuolhen</w:t>
      </w:r>
      <w:proofErr w:type="spellEnd"/>
      <w:r>
        <w:t xml:space="preserve"> hat. </w:t>
      </w:r>
    </w:p>
    <w:p w14:paraId="60094C94" w14:textId="77777777" w:rsidR="003F57A8" w:rsidRDefault="003F57A8" w:rsidP="003F57A8">
      <w:pPr>
        <w:pStyle w:val="StandardWeb"/>
      </w:pPr>
      <w:r>
        <w:t xml:space="preserve">So las </w:t>
      </w:r>
      <w:proofErr w:type="spellStart"/>
      <w:r>
        <w:t>vns</w:t>
      </w:r>
      <w:proofErr w:type="spellEnd"/>
      <w:r>
        <w:t xml:space="preserve"> nun Herr </w:t>
      </w:r>
      <w:proofErr w:type="spellStart"/>
      <w:r>
        <w:t>Himlischer</w:t>
      </w:r>
      <w:proofErr w:type="spellEnd"/>
      <w:r>
        <w:t xml:space="preserve"> Vater/ </w:t>
      </w:r>
      <w:proofErr w:type="spellStart"/>
      <w:r>
        <w:t>vnsere</w:t>
      </w:r>
      <w:proofErr w:type="spellEnd"/>
      <w:r>
        <w:t xml:space="preserve"> </w:t>
      </w:r>
      <w:proofErr w:type="spellStart"/>
      <w:r>
        <w:t>hertzen</w:t>
      </w:r>
      <w:proofErr w:type="spellEnd"/>
      <w:r>
        <w:t xml:space="preserve"> </w:t>
      </w:r>
      <w:proofErr w:type="spellStart"/>
      <w:r>
        <w:t>vnd</w:t>
      </w:r>
      <w:proofErr w:type="spellEnd"/>
      <w:r>
        <w:t xml:space="preserve"> </w:t>
      </w:r>
      <w:proofErr w:type="spellStart"/>
      <w:r>
        <w:t>gemütere</w:t>
      </w:r>
      <w:proofErr w:type="spellEnd"/>
      <w:r>
        <w:t xml:space="preserve"> </w:t>
      </w:r>
      <w:proofErr w:type="spellStart"/>
      <w:r>
        <w:t>inn</w:t>
      </w:r>
      <w:proofErr w:type="spellEnd"/>
      <w:r>
        <w:t xml:space="preserve"> diese </w:t>
      </w:r>
      <w:proofErr w:type="spellStart"/>
      <w:r>
        <w:t>handlung</w:t>
      </w:r>
      <w:proofErr w:type="spellEnd"/>
      <w:r>
        <w:t xml:space="preserve"> richten/ </w:t>
      </w:r>
      <w:proofErr w:type="spellStart"/>
      <w:r>
        <w:t>vnd</w:t>
      </w:r>
      <w:proofErr w:type="spellEnd"/>
      <w:r>
        <w:t xml:space="preserve"> nach dem </w:t>
      </w:r>
      <w:proofErr w:type="spellStart"/>
      <w:r>
        <w:t>beuelch</w:t>
      </w:r>
      <w:proofErr w:type="spellEnd"/>
      <w:r>
        <w:t xml:space="preserve"> des Herren/ seines heiligen </w:t>
      </w:r>
      <w:proofErr w:type="spellStart"/>
      <w:r>
        <w:t>vnschuldigen</w:t>
      </w:r>
      <w:proofErr w:type="spellEnd"/>
      <w:r>
        <w:t xml:space="preserve"> Leidens </w:t>
      </w:r>
      <w:proofErr w:type="spellStart"/>
      <w:r>
        <w:t>vnd</w:t>
      </w:r>
      <w:proofErr w:type="spellEnd"/>
      <w:r>
        <w:t xml:space="preserve"> Sterbens ein </w:t>
      </w:r>
      <w:proofErr w:type="spellStart"/>
      <w:r>
        <w:t>gedechtnis</w:t>
      </w:r>
      <w:proofErr w:type="spellEnd"/>
      <w:r>
        <w:t xml:space="preserve"> </w:t>
      </w:r>
      <w:proofErr w:type="spellStart"/>
      <w:r>
        <w:t>helffen</w:t>
      </w:r>
      <w:proofErr w:type="spellEnd"/>
      <w:r>
        <w:t xml:space="preserve"> halten/ </w:t>
      </w:r>
      <w:proofErr w:type="spellStart"/>
      <w:r>
        <w:t>Derhalb</w:t>
      </w:r>
      <w:proofErr w:type="spellEnd"/>
      <w:r>
        <w:t xml:space="preserve"> </w:t>
      </w:r>
      <w:proofErr w:type="spellStart"/>
      <w:r>
        <w:t>bedencken</w:t>
      </w:r>
      <w:proofErr w:type="spellEnd"/>
      <w:r>
        <w:t xml:space="preserve"> wir/ was dein lieber Son vor </w:t>
      </w:r>
      <w:proofErr w:type="spellStart"/>
      <w:r>
        <w:t>vns</w:t>
      </w:r>
      <w:proofErr w:type="spellEnd"/>
      <w:r>
        <w:t xml:space="preserve"> </w:t>
      </w:r>
      <w:proofErr w:type="spellStart"/>
      <w:r>
        <w:t>vnd</w:t>
      </w:r>
      <w:proofErr w:type="spellEnd"/>
      <w:r>
        <w:t xml:space="preserve"> </w:t>
      </w:r>
      <w:proofErr w:type="spellStart"/>
      <w:r>
        <w:t>vmb</w:t>
      </w:r>
      <w:proofErr w:type="spellEnd"/>
      <w:r>
        <w:t xml:space="preserve"> </w:t>
      </w:r>
      <w:proofErr w:type="spellStart"/>
      <w:r>
        <w:t>vnser</w:t>
      </w:r>
      <w:proofErr w:type="spellEnd"/>
      <w:r>
        <w:t xml:space="preserve"> heil </w:t>
      </w:r>
      <w:proofErr w:type="spellStart"/>
      <w:r>
        <w:t>erliedten</w:t>
      </w:r>
      <w:proofErr w:type="spellEnd"/>
      <w:r>
        <w:t xml:space="preserve"> </w:t>
      </w:r>
      <w:proofErr w:type="spellStart"/>
      <w:r>
        <w:t>vnd</w:t>
      </w:r>
      <w:proofErr w:type="spellEnd"/>
      <w:r>
        <w:t xml:space="preserve"> verrichtet hat/ wie der </w:t>
      </w:r>
      <w:proofErr w:type="spellStart"/>
      <w:r>
        <w:t>vnschuldig</w:t>
      </w:r>
      <w:proofErr w:type="spellEnd"/>
      <w:r>
        <w:t xml:space="preserve"> Herr/ nach dem er von seinem Jünger verraten ward/ im Garten in </w:t>
      </w:r>
      <w:proofErr w:type="spellStart"/>
      <w:r>
        <w:t>erwartung</w:t>
      </w:r>
      <w:proofErr w:type="spellEnd"/>
      <w:r>
        <w:t xml:space="preserve"> seines folgenden </w:t>
      </w:r>
      <w:proofErr w:type="spellStart"/>
      <w:r>
        <w:t>leidens</w:t>
      </w:r>
      <w:proofErr w:type="spellEnd"/>
      <w:r>
        <w:t xml:space="preserve"> mit </w:t>
      </w:r>
      <w:proofErr w:type="spellStart"/>
      <w:r>
        <w:t>schmertzlicher</w:t>
      </w:r>
      <w:proofErr w:type="spellEnd"/>
      <w:r>
        <w:t xml:space="preserve"> angst bis zum blutigen </w:t>
      </w:r>
      <w:proofErr w:type="spellStart"/>
      <w:r>
        <w:t>Schweis</w:t>
      </w:r>
      <w:proofErr w:type="spellEnd"/>
      <w:r>
        <w:t xml:space="preserve"> </w:t>
      </w:r>
      <w:proofErr w:type="spellStart"/>
      <w:r>
        <w:t>vmbgeben</w:t>
      </w:r>
      <w:proofErr w:type="spellEnd"/>
      <w:r>
        <w:t xml:space="preserve">/ von seinen Feinden </w:t>
      </w:r>
      <w:proofErr w:type="spellStart"/>
      <w:r>
        <w:t>schmelich</w:t>
      </w:r>
      <w:proofErr w:type="spellEnd"/>
      <w:r>
        <w:t xml:space="preserve"> </w:t>
      </w:r>
      <w:proofErr w:type="spellStart"/>
      <w:r>
        <w:t>vberfallen</w:t>
      </w:r>
      <w:proofErr w:type="spellEnd"/>
      <w:r>
        <w:t xml:space="preserve">/ </w:t>
      </w:r>
      <w:proofErr w:type="spellStart"/>
      <w:r>
        <w:t>vnmildiglich</w:t>
      </w:r>
      <w:proofErr w:type="spellEnd"/>
      <w:r>
        <w:t xml:space="preserve"> gefangen </w:t>
      </w:r>
      <w:proofErr w:type="spellStart"/>
      <w:r>
        <w:t>vnd</w:t>
      </w:r>
      <w:proofErr w:type="spellEnd"/>
      <w:r>
        <w:t xml:space="preserve"> gebunden/ </w:t>
      </w:r>
      <w:proofErr w:type="spellStart"/>
      <w:r>
        <w:t>spötlich</w:t>
      </w:r>
      <w:proofErr w:type="spellEnd"/>
      <w:r>
        <w:t xml:space="preserve"> </w:t>
      </w:r>
      <w:proofErr w:type="spellStart"/>
      <w:r>
        <w:t>gefurt</w:t>
      </w:r>
      <w:proofErr w:type="spellEnd"/>
      <w:r>
        <w:t xml:space="preserve">/ </w:t>
      </w:r>
      <w:proofErr w:type="spellStart"/>
      <w:r>
        <w:t>felschlich</w:t>
      </w:r>
      <w:proofErr w:type="spellEnd"/>
      <w:r>
        <w:t xml:space="preserve"> anklagt/ von den dienern die </w:t>
      </w:r>
      <w:proofErr w:type="spellStart"/>
      <w:r>
        <w:t>gantze</w:t>
      </w:r>
      <w:proofErr w:type="spellEnd"/>
      <w:r>
        <w:t xml:space="preserve"> </w:t>
      </w:r>
      <w:proofErr w:type="spellStart"/>
      <w:r>
        <w:t>nacht</w:t>
      </w:r>
      <w:proofErr w:type="spellEnd"/>
      <w:r>
        <w:t xml:space="preserve"> </w:t>
      </w:r>
      <w:proofErr w:type="spellStart"/>
      <w:r>
        <w:t>hönlich</w:t>
      </w:r>
      <w:proofErr w:type="spellEnd"/>
      <w:r>
        <w:t xml:space="preserve"> verspottet/ von den </w:t>
      </w:r>
      <w:proofErr w:type="spellStart"/>
      <w:r>
        <w:t>Soldenern</w:t>
      </w:r>
      <w:proofErr w:type="spellEnd"/>
      <w:r>
        <w:t xml:space="preserve"> </w:t>
      </w:r>
      <w:proofErr w:type="spellStart"/>
      <w:r>
        <w:t>schmertzlich</w:t>
      </w:r>
      <w:proofErr w:type="spellEnd"/>
      <w:r>
        <w:t xml:space="preserve"> </w:t>
      </w:r>
      <w:proofErr w:type="spellStart"/>
      <w:r>
        <w:t>gegeisselt</w:t>
      </w:r>
      <w:proofErr w:type="spellEnd"/>
      <w:r>
        <w:t xml:space="preserve">/ </w:t>
      </w:r>
      <w:proofErr w:type="spellStart"/>
      <w:r>
        <w:t>Volgends</w:t>
      </w:r>
      <w:proofErr w:type="spellEnd"/>
      <w:r>
        <w:t xml:space="preserve"> an das Creutz </w:t>
      </w:r>
      <w:proofErr w:type="spellStart"/>
      <w:r>
        <w:t>gehengt</w:t>
      </w:r>
      <w:proofErr w:type="spellEnd"/>
      <w:r>
        <w:t xml:space="preserve"> worden/ </w:t>
      </w:r>
      <w:proofErr w:type="spellStart"/>
      <w:r>
        <w:t>vnd</w:t>
      </w:r>
      <w:proofErr w:type="spellEnd"/>
      <w:r>
        <w:t xml:space="preserve"> </w:t>
      </w:r>
      <w:proofErr w:type="spellStart"/>
      <w:r>
        <w:t>endtlich</w:t>
      </w:r>
      <w:proofErr w:type="spellEnd"/>
      <w:r>
        <w:t xml:space="preserve"> in höchster </w:t>
      </w:r>
      <w:proofErr w:type="spellStart"/>
      <w:r>
        <w:t>schmach</w:t>
      </w:r>
      <w:proofErr w:type="spellEnd"/>
      <w:r>
        <w:t xml:space="preserve"> </w:t>
      </w:r>
      <w:proofErr w:type="spellStart"/>
      <w:r>
        <w:t>vnd</w:t>
      </w:r>
      <w:proofErr w:type="spellEnd"/>
      <w:r>
        <w:t xml:space="preserve"> </w:t>
      </w:r>
      <w:proofErr w:type="spellStart"/>
      <w:r>
        <w:t>schmertzen</w:t>
      </w:r>
      <w:proofErr w:type="spellEnd"/>
      <w:r>
        <w:t xml:space="preserve"> am Creutz erstorben/ ist/ Alles </w:t>
      </w:r>
      <w:proofErr w:type="spellStart"/>
      <w:r>
        <w:t>darumb</w:t>
      </w:r>
      <w:proofErr w:type="spellEnd"/>
      <w:r>
        <w:t xml:space="preserve">/ das er durch sein </w:t>
      </w:r>
      <w:proofErr w:type="spellStart"/>
      <w:r>
        <w:t>heiligs</w:t>
      </w:r>
      <w:proofErr w:type="spellEnd"/>
      <w:r>
        <w:t xml:space="preserve"> Blut den </w:t>
      </w:r>
      <w:proofErr w:type="spellStart"/>
      <w:r>
        <w:t>wust</w:t>
      </w:r>
      <w:proofErr w:type="spellEnd"/>
      <w:r>
        <w:t xml:space="preserve"> </w:t>
      </w:r>
      <w:proofErr w:type="spellStart"/>
      <w:r>
        <w:t>vnserer</w:t>
      </w:r>
      <w:proofErr w:type="spellEnd"/>
      <w:r>
        <w:t xml:space="preserve"> </w:t>
      </w:r>
      <w:proofErr w:type="spellStart"/>
      <w:r>
        <w:t>sunden</w:t>
      </w:r>
      <w:proofErr w:type="spellEnd"/>
      <w:r>
        <w:t xml:space="preserve"> abwaschen/ </w:t>
      </w:r>
      <w:proofErr w:type="spellStart"/>
      <w:r>
        <w:t>vnd</w:t>
      </w:r>
      <w:proofErr w:type="spellEnd"/>
      <w:r>
        <w:t xml:space="preserve"> durch seinen </w:t>
      </w:r>
      <w:proofErr w:type="spellStart"/>
      <w:r>
        <w:t>vnschuldigen</w:t>
      </w:r>
      <w:proofErr w:type="spellEnd"/>
      <w:r>
        <w:t xml:space="preserve"> todt </w:t>
      </w:r>
      <w:proofErr w:type="spellStart"/>
      <w:r>
        <w:t>vnser</w:t>
      </w:r>
      <w:proofErr w:type="spellEnd"/>
      <w:r>
        <w:t xml:space="preserve"> </w:t>
      </w:r>
      <w:proofErr w:type="spellStart"/>
      <w:r>
        <w:t>woluerdiente</w:t>
      </w:r>
      <w:proofErr w:type="spellEnd"/>
      <w:r>
        <w:t xml:space="preserve"> straffe </w:t>
      </w:r>
      <w:proofErr w:type="spellStart"/>
      <w:r>
        <w:t>bezalen</w:t>
      </w:r>
      <w:proofErr w:type="spellEnd"/>
      <w:r>
        <w:t xml:space="preserve">/ den ewigen </w:t>
      </w:r>
      <w:proofErr w:type="spellStart"/>
      <w:r>
        <w:t>tod</w:t>
      </w:r>
      <w:proofErr w:type="spellEnd"/>
      <w:r>
        <w:t xml:space="preserve"> von </w:t>
      </w:r>
      <w:proofErr w:type="spellStart"/>
      <w:r>
        <w:t>vns</w:t>
      </w:r>
      <w:proofErr w:type="spellEnd"/>
      <w:r>
        <w:t xml:space="preserve"> abwenden/ </w:t>
      </w:r>
      <w:proofErr w:type="spellStart"/>
      <w:r>
        <w:t>vnd</w:t>
      </w:r>
      <w:proofErr w:type="spellEnd"/>
      <w:r>
        <w:t xml:space="preserve"> </w:t>
      </w:r>
      <w:proofErr w:type="spellStart"/>
      <w:r>
        <w:t>vns</w:t>
      </w:r>
      <w:proofErr w:type="spellEnd"/>
      <w:r>
        <w:t xml:space="preserve"> </w:t>
      </w:r>
      <w:proofErr w:type="spellStart"/>
      <w:r>
        <w:t>endtlich</w:t>
      </w:r>
      <w:proofErr w:type="spellEnd"/>
      <w:r>
        <w:t xml:space="preserve"> das ewig leben gewinnen </w:t>
      </w:r>
      <w:proofErr w:type="spellStart"/>
      <w:r>
        <w:t>wolte</w:t>
      </w:r>
      <w:proofErr w:type="spellEnd"/>
      <w:r>
        <w:t xml:space="preserve">. Dabey wir dann HErr </w:t>
      </w:r>
      <w:proofErr w:type="spellStart"/>
      <w:r>
        <w:t>himlischer</w:t>
      </w:r>
      <w:proofErr w:type="spellEnd"/>
      <w:r>
        <w:t xml:space="preserve"> Vater deine grosse liebe gegen </w:t>
      </w:r>
      <w:proofErr w:type="spellStart"/>
      <w:r>
        <w:t>vns</w:t>
      </w:r>
      <w:proofErr w:type="spellEnd"/>
      <w:r>
        <w:t xml:space="preserve"> zu </w:t>
      </w:r>
      <w:proofErr w:type="spellStart"/>
      <w:r>
        <w:t>behertzigen</w:t>
      </w:r>
      <w:proofErr w:type="spellEnd"/>
      <w:r>
        <w:t xml:space="preserve"> haben/ der du deines lieben </w:t>
      </w:r>
      <w:proofErr w:type="spellStart"/>
      <w:r>
        <w:t>Sons</w:t>
      </w:r>
      <w:proofErr w:type="spellEnd"/>
      <w:r>
        <w:t xml:space="preserve"> nicht verschonet/ sondern In vor </w:t>
      </w:r>
      <w:proofErr w:type="spellStart"/>
      <w:r>
        <w:t>vns</w:t>
      </w:r>
      <w:proofErr w:type="spellEnd"/>
      <w:r>
        <w:t xml:space="preserve"> dargegeben hast. Desgleichen </w:t>
      </w:r>
      <w:proofErr w:type="spellStart"/>
      <w:r>
        <w:t>füren</w:t>
      </w:r>
      <w:proofErr w:type="spellEnd"/>
      <w:r>
        <w:t xml:space="preserve"> wir zu </w:t>
      </w:r>
      <w:proofErr w:type="spellStart"/>
      <w:r>
        <w:t>gemüte</w:t>
      </w:r>
      <w:proofErr w:type="spellEnd"/>
      <w:r>
        <w:t xml:space="preserve">/ die willige </w:t>
      </w:r>
      <w:proofErr w:type="spellStart"/>
      <w:r>
        <w:t>vnd</w:t>
      </w:r>
      <w:proofErr w:type="spellEnd"/>
      <w:r>
        <w:t xml:space="preserve"> </w:t>
      </w:r>
      <w:proofErr w:type="spellStart"/>
      <w:r>
        <w:t>vns</w:t>
      </w:r>
      <w:proofErr w:type="spellEnd"/>
      <w:r>
        <w:t xml:space="preserve"> heilsame gehorsame deines Heiligsten </w:t>
      </w:r>
      <w:proofErr w:type="spellStart"/>
      <w:r>
        <w:t>Sons</w:t>
      </w:r>
      <w:proofErr w:type="spellEnd"/>
      <w:r>
        <w:t xml:space="preserve"> Christi </w:t>
      </w:r>
      <w:proofErr w:type="spellStart"/>
      <w:r>
        <w:t>vnsers</w:t>
      </w:r>
      <w:proofErr w:type="spellEnd"/>
      <w:r>
        <w:t xml:space="preserve"> Herrn/ der aus </w:t>
      </w:r>
      <w:proofErr w:type="spellStart"/>
      <w:r>
        <w:t>hertzlicher</w:t>
      </w:r>
      <w:proofErr w:type="spellEnd"/>
      <w:r>
        <w:t xml:space="preserve"> liebe gegen </w:t>
      </w:r>
      <w:proofErr w:type="spellStart"/>
      <w:r>
        <w:t>vns</w:t>
      </w:r>
      <w:proofErr w:type="spellEnd"/>
      <w:r>
        <w:t xml:space="preserve"> sich aus der Göttlichen </w:t>
      </w:r>
      <w:proofErr w:type="spellStart"/>
      <w:r>
        <w:t>herrligkeit</w:t>
      </w:r>
      <w:proofErr w:type="spellEnd"/>
      <w:r>
        <w:t xml:space="preserve"> bis in </w:t>
      </w:r>
      <w:proofErr w:type="spellStart"/>
      <w:r>
        <w:t>vnser</w:t>
      </w:r>
      <w:proofErr w:type="spellEnd"/>
      <w:r>
        <w:t xml:space="preserve"> </w:t>
      </w:r>
      <w:proofErr w:type="spellStart"/>
      <w:r>
        <w:t>tieffests</w:t>
      </w:r>
      <w:proofErr w:type="spellEnd"/>
      <w:r>
        <w:t xml:space="preserve"> Elend </w:t>
      </w:r>
      <w:proofErr w:type="spellStart"/>
      <w:r>
        <w:t>enteussert</w:t>
      </w:r>
      <w:proofErr w:type="spellEnd"/>
      <w:r>
        <w:t xml:space="preserve">/ </w:t>
      </w:r>
      <w:proofErr w:type="spellStart"/>
      <w:r>
        <w:t>vnd</w:t>
      </w:r>
      <w:proofErr w:type="spellEnd"/>
      <w:r>
        <w:t xml:space="preserve"> </w:t>
      </w:r>
      <w:proofErr w:type="spellStart"/>
      <w:r>
        <w:t>vmb</w:t>
      </w:r>
      <w:proofErr w:type="spellEnd"/>
      <w:r>
        <w:t xml:space="preserve"> </w:t>
      </w:r>
      <w:proofErr w:type="spellStart"/>
      <w:r>
        <w:t>vnsers</w:t>
      </w:r>
      <w:proofErr w:type="spellEnd"/>
      <w:r>
        <w:t xml:space="preserve"> </w:t>
      </w:r>
      <w:proofErr w:type="spellStart"/>
      <w:r>
        <w:t>heils</w:t>
      </w:r>
      <w:proofErr w:type="spellEnd"/>
      <w:r>
        <w:t xml:space="preserve"> willen in </w:t>
      </w:r>
      <w:proofErr w:type="spellStart"/>
      <w:r>
        <w:t>tod</w:t>
      </w:r>
      <w:proofErr w:type="spellEnd"/>
      <w:r>
        <w:t xml:space="preserve"> des </w:t>
      </w:r>
      <w:proofErr w:type="spellStart"/>
      <w:r>
        <w:t>Creutzs</w:t>
      </w:r>
      <w:proofErr w:type="spellEnd"/>
      <w:r>
        <w:t xml:space="preserve"> geben hat/ </w:t>
      </w:r>
      <w:proofErr w:type="spellStart"/>
      <w:r>
        <w:t>auff</w:t>
      </w:r>
      <w:proofErr w:type="spellEnd"/>
      <w:r>
        <w:t xml:space="preserve"> das er </w:t>
      </w:r>
      <w:proofErr w:type="spellStart"/>
      <w:r>
        <w:t>vns</w:t>
      </w:r>
      <w:proofErr w:type="spellEnd"/>
      <w:r>
        <w:t xml:space="preserve">/ die wir in </w:t>
      </w:r>
      <w:proofErr w:type="spellStart"/>
      <w:r>
        <w:t>sunden</w:t>
      </w:r>
      <w:proofErr w:type="spellEnd"/>
      <w:r>
        <w:t xml:space="preserve"> </w:t>
      </w:r>
      <w:proofErr w:type="spellStart"/>
      <w:r>
        <w:t>tod</w:t>
      </w:r>
      <w:proofErr w:type="spellEnd"/>
      <w:r>
        <w:t xml:space="preserve"> waren/ zum leben bringen/ </w:t>
      </w:r>
      <w:proofErr w:type="spellStart"/>
      <w:r>
        <w:t>vnd</w:t>
      </w:r>
      <w:proofErr w:type="spellEnd"/>
      <w:r>
        <w:t xml:space="preserve"> in die ewige </w:t>
      </w:r>
      <w:proofErr w:type="spellStart"/>
      <w:r>
        <w:t>seligkeit</w:t>
      </w:r>
      <w:proofErr w:type="spellEnd"/>
      <w:r>
        <w:t xml:space="preserve"> einsetzen möchte. </w:t>
      </w:r>
    </w:p>
    <w:p w14:paraId="5FCBC339" w14:textId="77777777" w:rsidR="003F57A8" w:rsidRDefault="003F57A8" w:rsidP="003F57A8">
      <w:pPr>
        <w:pStyle w:val="StandardWeb"/>
      </w:pPr>
      <w:r>
        <w:t xml:space="preserve">Weil wir dann </w:t>
      </w:r>
      <w:proofErr w:type="spellStart"/>
      <w:r>
        <w:t>vergebung</w:t>
      </w:r>
      <w:proofErr w:type="spellEnd"/>
      <w:r>
        <w:t xml:space="preserve"> </w:t>
      </w:r>
      <w:proofErr w:type="spellStart"/>
      <w:r>
        <w:t>vnserer</w:t>
      </w:r>
      <w:proofErr w:type="spellEnd"/>
      <w:r>
        <w:t xml:space="preserve"> </w:t>
      </w:r>
      <w:proofErr w:type="spellStart"/>
      <w:r>
        <w:t>sunden</w:t>
      </w:r>
      <w:proofErr w:type="spellEnd"/>
      <w:r>
        <w:t xml:space="preserve">/ </w:t>
      </w:r>
      <w:proofErr w:type="spellStart"/>
      <w:r>
        <w:t>versönung</w:t>
      </w:r>
      <w:proofErr w:type="spellEnd"/>
      <w:r>
        <w:t xml:space="preserve"> mit dir HERRE Gott </w:t>
      </w:r>
      <w:proofErr w:type="spellStart"/>
      <w:r>
        <w:t>Allmechtigem</w:t>
      </w:r>
      <w:proofErr w:type="spellEnd"/>
      <w:r>
        <w:t xml:space="preserve"> Vater/ auch alles heil </w:t>
      </w:r>
      <w:proofErr w:type="spellStart"/>
      <w:r>
        <w:t>vnd</w:t>
      </w:r>
      <w:proofErr w:type="spellEnd"/>
      <w:r>
        <w:t xml:space="preserve"> </w:t>
      </w:r>
      <w:proofErr w:type="spellStart"/>
      <w:r>
        <w:t>seligkeit</w:t>
      </w:r>
      <w:proofErr w:type="spellEnd"/>
      <w:r>
        <w:t xml:space="preserve"> zeitlich </w:t>
      </w:r>
      <w:proofErr w:type="spellStart"/>
      <w:r>
        <w:t>vnd</w:t>
      </w:r>
      <w:proofErr w:type="spellEnd"/>
      <w:r>
        <w:t xml:space="preserve"> ewiglich nicht in </w:t>
      </w:r>
      <w:proofErr w:type="spellStart"/>
      <w:r>
        <w:t>vns</w:t>
      </w:r>
      <w:proofErr w:type="spellEnd"/>
      <w:r>
        <w:t xml:space="preserve"> selbst/ sondern alleine in diesem </w:t>
      </w:r>
      <w:proofErr w:type="spellStart"/>
      <w:r>
        <w:t>thewren</w:t>
      </w:r>
      <w:proofErr w:type="spellEnd"/>
      <w:r>
        <w:t xml:space="preserve"> Blute/ </w:t>
      </w:r>
      <w:proofErr w:type="spellStart"/>
      <w:r>
        <w:t>vnd</w:t>
      </w:r>
      <w:proofErr w:type="spellEnd"/>
      <w:r>
        <w:t xml:space="preserve"> diesen heilsamen </w:t>
      </w:r>
      <w:proofErr w:type="spellStart"/>
      <w:r>
        <w:t>verdinsten</w:t>
      </w:r>
      <w:proofErr w:type="spellEnd"/>
      <w:r>
        <w:t xml:space="preserve"> Christi/ deines geliebten </w:t>
      </w:r>
      <w:proofErr w:type="spellStart"/>
      <w:r>
        <w:t>Sons</w:t>
      </w:r>
      <w:proofErr w:type="spellEnd"/>
      <w:r>
        <w:t xml:space="preserve">/ finden/ </w:t>
      </w:r>
      <w:proofErr w:type="spellStart"/>
      <w:r>
        <w:t>vnd</w:t>
      </w:r>
      <w:proofErr w:type="spellEnd"/>
      <w:r>
        <w:t xml:space="preserve"> erlangen mögen/ So stellen wir den selben </w:t>
      </w:r>
      <w:proofErr w:type="spellStart"/>
      <w:r>
        <w:t>vnsern</w:t>
      </w:r>
      <w:proofErr w:type="spellEnd"/>
      <w:r>
        <w:t xml:space="preserve"> HERREN (wie er </w:t>
      </w:r>
      <w:proofErr w:type="spellStart"/>
      <w:r>
        <w:t>vns</w:t>
      </w:r>
      <w:proofErr w:type="spellEnd"/>
      <w:r>
        <w:t xml:space="preserve"> </w:t>
      </w:r>
      <w:proofErr w:type="spellStart"/>
      <w:r>
        <w:t>beuolhen</w:t>
      </w:r>
      <w:proofErr w:type="spellEnd"/>
      <w:r>
        <w:t xml:space="preserve"> hat) </w:t>
      </w:r>
      <w:proofErr w:type="spellStart"/>
      <w:r>
        <w:t>inn</w:t>
      </w:r>
      <w:proofErr w:type="spellEnd"/>
      <w:r>
        <w:t xml:space="preserve"> seinem waren Leibe </w:t>
      </w:r>
      <w:proofErr w:type="spellStart"/>
      <w:r>
        <w:t>vnd</w:t>
      </w:r>
      <w:proofErr w:type="spellEnd"/>
      <w:r>
        <w:t xml:space="preserve"> Blut/ wie er sich selbst einmal vor </w:t>
      </w:r>
      <w:proofErr w:type="spellStart"/>
      <w:r>
        <w:t>vns</w:t>
      </w:r>
      <w:proofErr w:type="spellEnd"/>
      <w:r>
        <w:t xml:space="preserve"> am Creutz blutiger </w:t>
      </w:r>
      <w:proofErr w:type="spellStart"/>
      <w:r>
        <w:t>vnd</w:t>
      </w:r>
      <w:proofErr w:type="spellEnd"/>
      <w:r>
        <w:t xml:space="preserve"> </w:t>
      </w:r>
      <w:proofErr w:type="spellStart"/>
      <w:r>
        <w:t>schmertzlicher</w:t>
      </w:r>
      <w:proofErr w:type="spellEnd"/>
      <w:r>
        <w:t xml:space="preserve"> weise </w:t>
      </w:r>
      <w:proofErr w:type="spellStart"/>
      <w:r>
        <w:t>inn</w:t>
      </w:r>
      <w:proofErr w:type="spellEnd"/>
      <w:r>
        <w:t xml:space="preserve"> todt </w:t>
      </w:r>
      <w:proofErr w:type="spellStart"/>
      <w:r>
        <w:t>auffgeopffert</w:t>
      </w:r>
      <w:proofErr w:type="spellEnd"/>
      <w:r>
        <w:t xml:space="preserve">/ </w:t>
      </w:r>
      <w:proofErr w:type="spellStart"/>
      <w:r>
        <w:t>Itzundt</w:t>
      </w:r>
      <w:proofErr w:type="spellEnd"/>
      <w:r>
        <w:t xml:space="preserve"> </w:t>
      </w:r>
      <w:proofErr w:type="spellStart"/>
      <w:r>
        <w:t>vnschmertzlicher</w:t>
      </w:r>
      <w:proofErr w:type="spellEnd"/>
      <w:r>
        <w:t xml:space="preserve">/ </w:t>
      </w:r>
      <w:proofErr w:type="spellStart"/>
      <w:r>
        <w:t>vnblutiger</w:t>
      </w:r>
      <w:proofErr w:type="spellEnd"/>
      <w:r>
        <w:t xml:space="preserve">/ </w:t>
      </w:r>
      <w:proofErr w:type="spellStart"/>
      <w:r>
        <w:t>vnd</w:t>
      </w:r>
      <w:proofErr w:type="spellEnd"/>
      <w:r>
        <w:t xml:space="preserve"> </w:t>
      </w:r>
      <w:proofErr w:type="spellStart"/>
      <w:r>
        <w:t>vnsterblicher</w:t>
      </w:r>
      <w:proofErr w:type="spellEnd"/>
      <w:r>
        <w:t xml:space="preserve"> weise/ </w:t>
      </w:r>
      <w:proofErr w:type="spellStart"/>
      <w:r>
        <w:t>inn</w:t>
      </w:r>
      <w:proofErr w:type="spellEnd"/>
      <w:r>
        <w:t xml:space="preserve"> </w:t>
      </w:r>
      <w:proofErr w:type="spellStart"/>
      <w:r>
        <w:t>geheimnus</w:t>
      </w:r>
      <w:proofErr w:type="spellEnd"/>
      <w:r>
        <w:t xml:space="preserve"> </w:t>
      </w:r>
      <w:proofErr w:type="spellStart"/>
      <w:r>
        <w:t>vnder</w:t>
      </w:r>
      <w:proofErr w:type="spellEnd"/>
      <w:r>
        <w:t xml:space="preserve"> </w:t>
      </w:r>
      <w:proofErr w:type="spellStart"/>
      <w:r>
        <w:t>gestalt</w:t>
      </w:r>
      <w:proofErr w:type="spellEnd"/>
      <w:r>
        <w:t xml:space="preserve"> Brodts </w:t>
      </w:r>
      <w:proofErr w:type="spellStart"/>
      <w:r>
        <w:t>vnd</w:t>
      </w:r>
      <w:proofErr w:type="spellEnd"/>
      <w:r>
        <w:t xml:space="preserve"> Weins/ dir </w:t>
      </w:r>
      <w:proofErr w:type="spellStart"/>
      <w:r>
        <w:t>himlischem</w:t>
      </w:r>
      <w:proofErr w:type="spellEnd"/>
      <w:r>
        <w:t xml:space="preserve"> Vatter vor/ </w:t>
      </w:r>
      <w:proofErr w:type="spellStart"/>
      <w:r>
        <w:t>vnd</w:t>
      </w:r>
      <w:proofErr w:type="spellEnd"/>
      <w:r>
        <w:t xml:space="preserve"> wöllen dich hiermit des einmal vorbrachten </w:t>
      </w:r>
      <w:proofErr w:type="spellStart"/>
      <w:r>
        <w:t>Creutzsopffers</w:t>
      </w:r>
      <w:proofErr w:type="spellEnd"/>
      <w:r>
        <w:t xml:space="preserve">/ des </w:t>
      </w:r>
      <w:proofErr w:type="spellStart"/>
      <w:r>
        <w:t>erlidtenen</w:t>
      </w:r>
      <w:proofErr w:type="spellEnd"/>
      <w:r>
        <w:t xml:space="preserve"> </w:t>
      </w:r>
      <w:proofErr w:type="spellStart"/>
      <w:r>
        <w:t>Thodes</w:t>
      </w:r>
      <w:proofErr w:type="spellEnd"/>
      <w:r>
        <w:t xml:space="preserve">/ </w:t>
      </w:r>
      <w:proofErr w:type="spellStart"/>
      <w:r>
        <w:t>vnd</w:t>
      </w:r>
      <w:proofErr w:type="spellEnd"/>
      <w:r>
        <w:t xml:space="preserve"> vergossenen Bluts deines </w:t>
      </w:r>
      <w:proofErr w:type="spellStart"/>
      <w:r>
        <w:t>vnschuldigen</w:t>
      </w:r>
      <w:proofErr w:type="spellEnd"/>
      <w:r>
        <w:t xml:space="preserve"> </w:t>
      </w:r>
      <w:proofErr w:type="spellStart"/>
      <w:r>
        <w:t>Sons</w:t>
      </w:r>
      <w:proofErr w:type="spellEnd"/>
      <w:r>
        <w:t xml:space="preserve"> erinnert haben/ Mit </w:t>
      </w:r>
      <w:proofErr w:type="spellStart"/>
      <w:r>
        <w:t>hertzlicher</w:t>
      </w:r>
      <w:proofErr w:type="spellEnd"/>
      <w:r>
        <w:t xml:space="preserve"> </w:t>
      </w:r>
      <w:proofErr w:type="spellStart"/>
      <w:r>
        <w:t>dancksagung</w:t>
      </w:r>
      <w:proofErr w:type="spellEnd"/>
      <w:r>
        <w:t xml:space="preserve"> </w:t>
      </w:r>
      <w:proofErr w:type="spellStart"/>
      <w:r>
        <w:t>vmb</w:t>
      </w:r>
      <w:proofErr w:type="spellEnd"/>
      <w:r>
        <w:t xml:space="preserve"> diese höchste </w:t>
      </w:r>
      <w:proofErr w:type="spellStart"/>
      <w:r>
        <w:t>wolthat</w:t>
      </w:r>
      <w:proofErr w:type="spellEnd"/>
      <w:r>
        <w:t xml:space="preserve">/ </w:t>
      </w:r>
      <w:proofErr w:type="spellStart"/>
      <w:r>
        <w:t>vnd</w:t>
      </w:r>
      <w:proofErr w:type="spellEnd"/>
      <w:r>
        <w:t xml:space="preserve"> bitten das du </w:t>
      </w:r>
      <w:proofErr w:type="spellStart"/>
      <w:r>
        <w:t>vmb</w:t>
      </w:r>
      <w:proofErr w:type="spellEnd"/>
      <w:r>
        <w:t xml:space="preserve"> solcher </w:t>
      </w:r>
      <w:proofErr w:type="spellStart"/>
      <w:r>
        <w:t>thewren</w:t>
      </w:r>
      <w:proofErr w:type="spellEnd"/>
      <w:r>
        <w:t xml:space="preserve"> </w:t>
      </w:r>
      <w:proofErr w:type="spellStart"/>
      <w:r>
        <w:t>vnd</w:t>
      </w:r>
      <w:proofErr w:type="spellEnd"/>
      <w:r>
        <w:t xml:space="preserve"> heilsamen </w:t>
      </w:r>
      <w:proofErr w:type="spellStart"/>
      <w:r>
        <w:t>verdiensten</w:t>
      </w:r>
      <w:proofErr w:type="spellEnd"/>
      <w:r>
        <w:t xml:space="preserve"> des heiligen </w:t>
      </w:r>
      <w:proofErr w:type="spellStart"/>
      <w:r>
        <w:t>leidens</w:t>
      </w:r>
      <w:proofErr w:type="spellEnd"/>
      <w:r>
        <w:t xml:space="preserve"> </w:t>
      </w:r>
      <w:proofErr w:type="spellStart"/>
      <w:r>
        <w:t>vnd</w:t>
      </w:r>
      <w:proofErr w:type="spellEnd"/>
      <w:r>
        <w:t xml:space="preserve"> vergossenen Bluts Christi willen/ </w:t>
      </w:r>
      <w:proofErr w:type="spellStart"/>
      <w:r>
        <w:t>vns</w:t>
      </w:r>
      <w:proofErr w:type="spellEnd"/>
      <w:r>
        <w:t xml:space="preserve">/ </w:t>
      </w:r>
      <w:proofErr w:type="spellStart"/>
      <w:r>
        <w:t>sampt</w:t>
      </w:r>
      <w:proofErr w:type="spellEnd"/>
      <w:r>
        <w:t xml:space="preserve"> allen gliedern Christi/ </w:t>
      </w:r>
      <w:proofErr w:type="spellStart"/>
      <w:r>
        <w:t>vnsern</w:t>
      </w:r>
      <w:proofErr w:type="spellEnd"/>
      <w:r>
        <w:t xml:space="preserve"> </w:t>
      </w:r>
      <w:proofErr w:type="spellStart"/>
      <w:r>
        <w:t>Mitgleubigen</w:t>
      </w:r>
      <w:proofErr w:type="spellEnd"/>
      <w:r>
        <w:t xml:space="preserve">/ </w:t>
      </w:r>
      <w:proofErr w:type="spellStart"/>
      <w:r>
        <w:t>gnedig</w:t>
      </w:r>
      <w:proofErr w:type="spellEnd"/>
      <w:r>
        <w:t xml:space="preserve"> sein/ </w:t>
      </w:r>
      <w:proofErr w:type="spellStart"/>
      <w:r>
        <w:t>vnd</w:t>
      </w:r>
      <w:proofErr w:type="spellEnd"/>
      <w:r>
        <w:t xml:space="preserve"> </w:t>
      </w:r>
      <w:proofErr w:type="spellStart"/>
      <w:r>
        <w:t>vns</w:t>
      </w:r>
      <w:proofErr w:type="spellEnd"/>
      <w:r>
        <w:t xml:space="preserve">/ auch allen </w:t>
      </w:r>
      <w:proofErr w:type="spellStart"/>
      <w:r>
        <w:t>gleubigen</w:t>
      </w:r>
      <w:proofErr w:type="spellEnd"/>
      <w:r>
        <w:t xml:space="preserve"> heut </w:t>
      </w:r>
      <w:proofErr w:type="spellStart"/>
      <w:r>
        <w:t>vnd</w:t>
      </w:r>
      <w:proofErr w:type="spellEnd"/>
      <w:r>
        <w:t xml:space="preserve"> zu allen </w:t>
      </w:r>
      <w:proofErr w:type="spellStart"/>
      <w:r>
        <w:t>zeiten</w:t>
      </w:r>
      <w:proofErr w:type="spellEnd"/>
      <w:r>
        <w:t xml:space="preserve">/ zu </w:t>
      </w:r>
      <w:proofErr w:type="spellStart"/>
      <w:r>
        <w:t>vnserm</w:t>
      </w:r>
      <w:proofErr w:type="spellEnd"/>
      <w:r>
        <w:t xml:space="preserve"> heil </w:t>
      </w:r>
      <w:proofErr w:type="spellStart"/>
      <w:r>
        <w:t>vnd</w:t>
      </w:r>
      <w:proofErr w:type="spellEnd"/>
      <w:r>
        <w:t xml:space="preserve"> </w:t>
      </w:r>
      <w:proofErr w:type="spellStart"/>
      <w:r>
        <w:t>seligkeit</w:t>
      </w:r>
      <w:proofErr w:type="spellEnd"/>
      <w:r>
        <w:t xml:space="preserve"> wollest </w:t>
      </w:r>
      <w:proofErr w:type="spellStart"/>
      <w:r>
        <w:t>gedeyen</w:t>
      </w:r>
      <w:proofErr w:type="spellEnd"/>
      <w:r>
        <w:t xml:space="preserve"> lassen/ was dein </w:t>
      </w:r>
      <w:proofErr w:type="spellStart"/>
      <w:r>
        <w:t>gelibter</w:t>
      </w:r>
      <w:proofErr w:type="spellEnd"/>
      <w:r>
        <w:t xml:space="preserve"> Son </w:t>
      </w:r>
      <w:proofErr w:type="spellStart"/>
      <w:r>
        <w:t>vnser</w:t>
      </w:r>
      <w:proofErr w:type="spellEnd"/>
      <w:r>
        <w:t xml:space="preserve"> HErr </w:t>
      </w:r>
      <w:proofErr w:type="spellStart"/>
      <w:r>
        <w:t>vnd</w:t>
      </w:r>
      <w:proofErr w:type="spellEnd"/>
      <w:r>
        <w:t xml:space="preserve"> Heyland </w:t>
      </w:r>
      <w:proofErr w:type="spellStart"/>
      <w:r>
        <w:t>Jhesus</w:t>
      </w:r>
      <w:proofErr w:type="spellEnd"/>
      <w:r>
        <w:t xml:space="preserve"> Christus im </w:t>
      </w:r>
      <w:proofErr w:type="spellStart"/>
      <w:r>
        <w:t>Opffer</w:t>
      </w:r>
      <w:proofErr w:type="spellEnd"/>
      <w:r>
        <w:t xml:space="preserve"> seins Leibs </w:t>
      </w:r>
      <w:proofErr w:type="spellStart"/>
      <w:r>
        <w:t>vnd</w:t>
      </w:r>
      <w:proofErr w:type="spellEnd"/>
      <w:r>
        <w:t xml:space="preserve"> Bluts am Creutz vor </w:t>
      </w:r>
      <w:proofErr w:type="spellStart"/>
      <w:r>
        <w:t>vns</w:t>
      </w:r>
      <w:proofErr w:type="spellEnd"/>
      <w:r>
        <w:t xml:space="preserve"> </w:t>
      </w:r>
      <w:proofErr w:type="spellStart"/>
      <w:r>
        <w:t>vnnd</w:t>
      </w:r>
      <w:proofErr w:type="spellEnd"/>
      <w:r>
        <w:t xml:space="preserve"> die </w:t>
      </w:r>
      <w:proofErr w:type="spellStart"/>
      <w:r>
        <w:t>gantze</w:t>
      </w:r>
      <w:proofErr w:type="spellEnd"/>
      <w:r>
        <w:t xml:space="preserve"> Welt verrichtet/ </w:t>
      </w:r>
      <w:proofErr w:type="spellStart"/>
      <w:r>
        <w:t>gewonne</w:t>
      </w:r>
      <w:proofErr w:type="spellEnd"/>
      <w:r>
        <w:t xml:space="preserve"> </w:t>
      </w:r>
      <w:proofErr w:type="spellStart"/>
      <w:r>
        <w:t>nvnd</w:t>
      </w:r>
      <w:proofErr w:type="spellEnd"/>
      <w:r>
        <w:t xml:space="preserve"> erworben hat. Deme sey mit dir </w:t>
      </w:r>
      <w:proofErr w:type="spellStart"/>
      <w:r>
        <w:t>vnd</w:t>
      </w:r>
      <w:proofErr w:type="spellEnd"/>
      <w:r>
        <w:t xml:space="preserve"> dem heiligen Geiste/ lob/ ehr </w:t>
      </w:r>
      <w:proofErr w:type="spellStart"/>
      <w:r>
        <w:t>vnd</w:t>
      </w:r>
      <w:proofErr w:type="spellEnd"/>
      <w:r>
        <w:t xml:space="preserve"> preis in </w:t>
      </w:r>
      <w:proofErr w:type="spellStart"/>
      <w:r>
        <w:t>ewigkeit</w:t>
      </w:r>
      <w:proofErr w:type="spellEnd"/>
      <w:r>
        <w:t xml:space="preserve">/ Amen. </w:t>
      </w:r>
    </w:p>
    <w:p w14:paraId="270D4C68" w14:textId="77777777" w:rsidR="003F57A8" w:rsidRDefault="003F57A8" w:rsidP="003F57A8">
      <w:pPr>
        <w:pStyle w:val="berschrift2"/>
      </w:pPr>
      <w:r>
        <w:t xml:space="preserve">Ein </w:t>
      </w:r>
      <w:proofErr w:type="spellStart"/>
      <w:r>
        <w:t>andechtig</w:t>
      </w:r>
      <w:proofErr w:type="spellEnd"/>
      <w:r>
        <w:t xml:space="preserve"> Gebete vor der Empfahung des heiligen Sacraments.</w:t>
      </w:r>
    </w:p>
    <w:p w14:paraId="4438FE6F" w14:textId="77777777" w:rsidR="003F57A8" w:rsidRDefault="003F57A8" w:rsidP="003F57A8">
      <w:pPr>
        <w:pStyle w:val="StandardWeb"/>
      </w:pPr>
      <w:r>
        <w:t xml:space="preserve">O Du </w:t>
      </w:r>
      <w:proofErr w:type="spellStart"/>
      <w:r>
        <w:t>allergütigister</w:t>
      </w:r>
      <w:proofErr w:type="spellEnd"/>
      <w:r>
        <w:t xml:space="preserve"> Herr Jesu Christe/ ein Son des lebendigen Gottes/ mein Erlöser </w:t>
      </w:r>
      <w:proofErr w:type="spellStart"/>
      <w:r>
        <w:t>vnd</w:t>
      </w:r>
      <w:proofErr w:type="spellEnd"/>
      <w:r>
        <w:t xml:space="preserve"> </w:t>
      </w:r>
      <w:proofErr w:type="spellStart"/>
      <w:r>
        <w:t>seligmacher</w:t>
      </w:r>
      <w:proofErr w:type="spellEnd"/>
      <w:r>
        <w:t xml:space="preserve">/ Erleuchte dein Angesicht </w:t>
      </w:r>
      <w:proofErr w:type="spellStart"/>
      <w:r>
        <w:t>vber</w:t>
      </w:r>
      <w:proofErr w:type="spellEnd"/>
      <w:r>
        <w:t xml:space="preserve"> deinen Diener/ Du bist mein Gott/ ein Gott </w:t>
      </w:r>
      <w:proofErr w:type="spellStart"/>
      <w:r>
        <w:t>vnaussprechlicher</w:t>
      </w:r>
      <w:proofErr w:type="spellEnd"/>
      <w:r>
        <w:t xml:space="preserve"> </w:t>
      </w:r>
      <w:proofErr w:type="spellStart"/>
      <w:r>
        <w:t>güte</w:t>
      </w:r>
      <w:proofErr w:type="spellEnd"/>
      <w:r>
        <w:t xml:space="preserve">/ Der du die Sünder reinigest/ </w:t>
      </w:r>
      <w:proofErr w:type="spellStart"/>
      <w:r>
        <w:t>vnd</w:t>
      </w:r>
      <w:proofErr w:type="spellEnd"/>
      <w:r>
        <w:t xml:space="preserve"> die Todten lebendig machest/ </w:t>
      </w:r>
      <w:proofErr w:type="spellStart"/>
      <w:r>
        <w:t>vnd</w:t>
      </w:r>
      <w:proofErr w:type="spellEnd"/>
      <w:r>
        <w:t xml:space="preserve"> nicht </w:t>
      </w:r>
      <w:proofErr w:type="spellStart"/>
      <w:r>
        <w:t>wilt</w:t>
      </w:r>
      <w:proofErr w:type="spellEnd"/>
      <w:r>
        <w:t xml:space="preserve"> den todt des Sünders/ sondern mehr das er sich </w:t>
      </w:r>
      <w:proofErr w:type="spellStart"/>
      <w:r>
        <w:t>bekere</w:t>
      </w:r>
      <w:proofErr w:type="spellEnd"/>
      <w:r>
        <w:t xml:space="preserve"> </w:t>
      </w:r>
      <w:proofErr w:type="spellStart"/>
      <w:r>
        <w:t>vnd</w:t>
      </w:r>
      <w:proofErr w:type="spellEnd"/>
      <w:r>
        <w:t xml:space="preserve"> lebe/ </w:t>
      </w:r>
      <w:proofErr w:type="spellStart"/>
      <w:r>
        <w:t>Vnd</w:t>
      </w:r>
      <w:proofErr w:type="spellEnd"/>
      <w:r>
        <w:t xml:space="preserve"> weil du dann bist </w:t>
      </w:r>
      <w:proofErr w:type="spellStart"/>
      <w:r>
        <w:t>gütiv</w:t>
      </w:r>
      <w:proofErr w:type="spellEnd"/>
      <w:r>
        <w:t xml:space="preserve"> </w:t>
      </w:r>
      <w:proofErr w:type="spellStart"/>
      <w:r>
        <w:t>vnd</w:t>
      </w:r>
      <w:proofErr w:type="spellEnd"/>
      <w:r>
        <w:t xml:space="preserve"> voller </w:t>
      </w:r>
      <w:proofErr w:type="spellStart"/>
      <w:r>
        <w:t>barmhertzigkeit</w:t>
      </w:r>
      <w:proofErr w:type="spellEnd"/>
      <w:r>
        <w:t xml:space="preserve">/ Bitte ich dich </w:t>
      </w:r>
      <w:proofErr w:type="spellStart"/>
      <w:r>
        <w:t>demütiglich</w:t>
      </w:r>
      <w:proofErr w:type="spellEnd"/>
      <w:r>
        <w:t xml:space="preserve">/ durch dich selbes/ mache nicht ferne von mir deine Erbarmung/ sondern verschone meiner Seelen/ </w:t>
      </w:r>
      <w:proofErr w:type="spellStart"/>
      <w:r>
        <w:t>vbersihe</w:t>
      </w:r>
      <w:proofErr w:type="spellEnd"/>
      <w:r>
        <w:t xml:space="preserve"> meinem </w:t>
      </w:r>
      <w:proofErr w:type="spellStart"/>
      <w:r>
        <w:t>vbel</w:t>
      </w:r>
      <w:proofErr w:type="spellEnd"/>
      <w:r>
        <w:t xml:space="preserve">/ </w:t>
      </w:r>
      <w:proofErr w:type="spellStart"/>
      <w:r>
        <w:t>vnd</w:t>
      </w:r>
      <w:proofErr w:type="spellEnd"/>
      <w:r>
        <w:t xml:space="preserve"> meinen </w:t>
      </w:r>
      <w:proofErr w:type="spellStart"/>
      <w:r>
        <w:t>sunden</w:t>
      </w:r>
      <w:proofErr w:type="spellEnd"/>
      <w:r>
        <w:t xml:space="preserve">. Herre/ du hast mich geschaffen/ do ich nicht war/ </w:t>
      </w:r>
      <w:proofErr w:type="spellStart"/>
      <w:r>
        <w:t>vnd</w:t>
      </w:r>
      <w:proofErr w:type="spellEnd"/>
      <w:r>
        <w:t xml:space="preserve"> hast mich </w:t>
      </w:r>
      <w:proofErr w:type="spellStart"/>
      <w:r>
        <w:t>herwider</w:t>
      </w:r>
      <w:proofErr w:type="spellEnd"/>
      <w:r>
        <w:t xml:space="preserve"> bracht/ do ich verdorben war/ Ich war durch die </w:t>
      </w:r>
      <w:proofErr w:type="spellStart"/>
      <w:r>
        <w:t>sunde</w:t>
      </w:r>
      <w:proofErr w:type="spellEnd"/>
      <w:r>
        <w:t xml:space="preserve"> gestorben/ </w:t>
      </w:r>
      <w:proofErr w:type="spellStart"/>
      <w:r>
        <w:t>vnd</w:t>
      </w:r>
      <w:proofErr w:type="spellEnd"/>
      <w:r>
        <w:t xml:space="preserve"> du bist herab vom </w:t>
      </w:r>
      <w:proofErr w:type="spellStart"/>
      <w:r>
        <w:t>Himel</w:t>
      </w:r>
      <w:proofErr w:type="spellEnd"/>
      <w:r>
        <w:t xml:space="preserve"> gestiegen/ </w:t>
      </w:r>
      <w:proofErr w:type="spellStart"/>
      <w:r>
        <w:t>vnd</w:t>
      </w:r>
      <w:proofErr w:type="spellEnd"/>
      <w:r>
        <w:t xml:space="preserve"> </w:t>
      </w:r>
      <w:proofErr w:type="spellStart"/>
      <w:r>
        <w:t>vff</w:t>
      </w:r>
      <w:proofErr w:type="spellEnd"/>
      <w:r>
        <w:t xml:space="preserve"> das ich wider lebendig würde/ hast du den Todt </w:t>
      </w:r>
      <w:proofErr w:type="spellStart"/>
      <w:r>
        <w:t>erlidten</w:t>
      </w:r>
      <w:proofErr w:type="spellEnd"/>
      <w:r>
        <w:t xml:space="preserve">/ </w:t>
      </w:r>
      <w:proofErr w:type="spellStart"/>
      <w:r>
        <w:t>Derhalb</w:t>
      </w:r>
      <w:proofErr w:type="spellEnd"/>
      <w:r>
        <w:t xml:space="preserve"> tröste ich mich deiner/ </w:t>
      </w:r>
      <w:proofErr w:type="spellStart"/>
      <w:r>
        <w:t>vnd</w:t>
      </w:r>
      <w:proofErr w:type="spellEnd"/>
      <w:r>
        <w:t xml:space="preserve"> bitte durch dein grundlose liebe </w:t>
      </w:r>
      <w:proofErr w:type="spellStart"/>
      <w:r>
        <w:t>vnd</w:t>
      </w:r>
      <w:proofErr w:type="spellEnd"/>
      <w:r>
        <w:t xml:space="preserve"> </w:t>
      </w:r>
      <w:proofErr w:type="spellStart"/>
      <w:r>
        <w:t>barmhertzigkeit</w:t>
      </w:r>
      <w:proofErr w:type="spellEnd"/>
      <w:r>
        <w:t xml:space="preserve">/ </w:t>
      </w:r>
      <w:proofErr w:type="spellStart"/>
      <w:r>
        <w:t>Heyle</w:t>
      </w:r>
      <w:proofErr w:type="spellEnd"/>
      <w:r>
        <w:t xml:space="preserve"> </w:t>
      </w:r>
      <w:proofErr w:type="spellStart"/>
      <w:r>
        <w:t>vnd</w:t>
      </w:r>
      <w:proofErr w:type="spellEnd"/>
      <w:r>
        <w:t xml:space="preserve"> mache gesund meine Seel/ dann ich habe vor dir </w:t>
      </w:r>
      <w:proofErr w:type="spellStart"/>
      <w:r>
        <w:t>gesundigt</w:t>
      </w:r>
      <w:proofErr w:type="spellEnd"/>
      <w:r>
        <w:t xml:space="preserve">/ bessere du mich in meinem leben/ </w:t>
      </w:r>
      <w:proofErr w:type="spellStart"/>
      <w:r>
        <w:t>lere</w:t>
      </w:r>
      <w:proofErr w:type="spellEnd"/>
      <w:r>
        <w:t xml:space="preserve"> mich </w:t>
      </w:r>
      <w:proofErr w:type="spellStart"/>
      <w:r>
        <w:t>zucht</w:t>
      </w:r>
      <w:proofErr w:type="spellEnd"/>
      <w:r>
        <w:t xml:space="preserve">/ </w:t>
      </w:r>
      <w:proofErr w:type="spellStart"/>
      <w:r>
        <w:t>Nimme</w:t>
      </w:r>
      <w:proofErr w:type="spellEnd"/>
      <w:r>
        <w:t xml:space="preserve"> hin/ alles das dir an mir </w:t>
      </w:r>
      <w:proofErr w:type="spellStart"/>
      <w:r>
        <w:t>misfelt</w:t>
      </w:r>
      <w:proofErr w:type="spellEnd"/>
      <w:r>
        <w:t xml:space="preserve">/ </w:t>
      </w:r>
      <w:proofErr w:type="spellStart"/>
      <w:r>
        <w:t>vnd</w:t>
      </w:r>
      <w:proofErr w:type="spellEnd"/>
      <w:r>
        <w:t xml:space="preserve"> was mir </w:t>
      </w:r>
      <w:proofErr w:type="spellStart"/>
      <w:r>
        <w:t>schedlich</w:t>
      </w:r>
      <w:proofErr w:type="spellEnd"/>
      <w:r>
        <w:t xml:space="preserve"> ist/ Niemands </w:t>
      </w:r>
      <w:proofErr w:type="spellStart"/>
      <w:r>
        <w:t>kan</w:t>
      </w:r>
      <w:proofErr w:type="spellEnd"/>
      <w:r>
        <w:t xml:space="preserve"> mir zu meinem </w:t>
      </w:r>
      <w:proofErr w:type="spellStart"/>
      <w:r>
        <w:t>heyl</w:t>
      </w:r>
      <w:proofErr w:type="spellEnd"/>
      <w:r>
        <w:t xml:space="preserve"> </w:t>
      </w:r>
      <w:proofErr w:type="spellStart"/>
      <w:r>
        <w:t>helffen</w:t>
      </w:r>
      <w:proofErr w:type="spellEnd"/>
      <w:r>
        <w:t xml:space="preserve">/ dann alleine du </w:t>
      </w:r>
      <w:proofErr w:type="spellStart"/>
      <w:r>
        <w:t>gütigister</w:t>
      </w:r>
      <w:proofErr w:type="spellEnd"/>
      <w:r>
        <w:t xml:space="preserve"> HERR </w:t>
      </w:r>
      <w:proofErr w:type="spellStart"/>
      <w:r>
        <w:t>Jhesu</w:t>
      </w:r>
      <w:proofErr w:type="spellEnd"/>
      <w:r>
        <w:t xml:space="preserve"> </w:t>
      </w:r>
      <w:proofErr w:type="spellStart"/>
      <w:r>
        <w:t>Chrise</w:t>
      </w:r>
      <w:proofErr w:type="spellEnd"/>
      <w:r>
        <w:t xml:space="preserve">/ der du kommen bist/ dein </w:t>
      </w:r>
      <w:proofErr w:type="spellStart"/>
      <w:r>
        <w:t>Volck</w:t>
      </w:r>
      <w:proofErr w:type="spellEnd"/>
      <w:r>
        <w:t xml:space="preserve"> selig zumachen/ von </w:t>
      </w:r>
      <w:proofErr w:type="spellStart"/>
      <w:r>
        <w:t>jren</w:t>
      </w:r>
      <w:proofErr w:type="spellEnd"/>
      <w:r>
        <w:t xml:space="preserve"> </w:t>
      </w:r>
      <w:proofErr w:type="spellStart"/>
      <w:r>
        <w:t>sunden</w:t>
      </w:r>
      <w:proofErr w:type="spellEnd"/>
      <w:r>
        <w:t xml:space="preserve">/ </w:t>
      </w:r>
      <w:proofErr w:type="spellStart"/>
      <w:r>
        <w:t>Seittemal</w:t>
      </w:r>
      <w:proofErr w:type="spellEnd"/>
      <w:r>
        <w:t xml:space="preserve"> du bist das </w:t>
      </w:r>
      <w:proofErr w:type="spellStart"/>
      <w:r>
        <w:t>vnschuldig</w:t>
      </w:r>
      <w:proofErr w:type="spellEnd"/>
      <w:r>
        <w:t xml:space="preserve"> Lamb Gottes/ das </w:t>
      </w:r>
      <w:proofErr w:type="spellStart"/>
      <w:r>
        <w:t>hinnimpt</w:t>
      </w:r>
      <w:proofErr w:type="spellEnd"/>
      <w:r>
        <w:t xml:space="preserve"> die </w:t>
      </w:r>
      <w:proofErr w:type="spellStart"/>
      <w:r>
        <w:t>sunde</w:t>
      </w:r>
      <w:proofErr w:type="spellEnd"/>
      <w:r>
        <w:t xml:space="preserve"> der Welt/ Ja der du bist </w:t>
      </w:r>
      <w:proofErr w:type="spellStart"/>
      <w:r>
        <w:t>vnsere</w:t>
      </w:r>
      <w:proofErr w:type="spellEnd"/>
      <w:r>
        <w:t xml:space="preserve"> Gerechtigkeit/ Heiligung/ Erlösung/ das leben/ </w:t>
      </w:r>
      <w:proofErr w:type="spellStart"/>
      <w:r>
        <w:t>vnd</w:t>
      </w:r>
      <w:proofErr w:type="spellEnd"/>
      <w:r>
        <w:t xml:space="preserve"> </w:t>
      </w:r>
      <w:proofErr w:type="spellStart"/>
      <w:r>
        <w:t>aufferstehung</w:t>
      </w:r>
      <w:proofErr w:type="spellEnd"/>
      <w:r>
        <w:t xml:space="preserve">. Hierein Herre stelle ich all meinen </w:t>
      </w:r>
      <w:proofErr w:type="spellStart"/>
      <w:r>
        <w:t>vertrawen</w:t>
      </w:r>
      <w:proofErr w:type="spellEnd"/>
      <w:r>
        <w:t xml:space="preserve"> </w:t>
      </w:r>
      <w:proofErr w:type="spellStart"/>
      <w:r>
        <w:t>vnd</w:t>
      </w:r>
      <w:proofErr w:type="spellEnd"/>
      <w:r>
        <w:t xml:space="preserve"> höchsten </w:t>
      </w:r>
      <w:proofErr w:type="spellStart"/>
      <w:r>
        <w:t>trost</w:t>
      </w:r>
      <w:proofErr w:type="spellEnd"/>
      <w:r>
        <w:t xml:space="preserve">/ </w:t>
      </w:r>
      <w:proofErr w:type="spellStart"/>
      <w:r>
        <w:t>Vnnd</w:t>
      </w:r>
      <w:proofErr w:type="spellEnd"/>
      <w:r>
        <w:t xml:space="preserve"> weil du nun auch zu </w:t>
      </w:r>
      <w:proofErr w:type="spellStart"/>
      <w:r>
        <w:t>trost</w:t>
      </w:r>
      <w:proofErr w:type="spellEnd"/>
      <w:r>
        <w:t xml:space="preserve"> </w:t>
      </w:r>
      <w:proofErr w:type="spellStart"/>
      <w:r>
        <w:t>vnsers</w:t>
      </w:r>
      <w:proofErr w:type="spellEnd"/>
      <w:r>
        <w:t xml:space="preserve"> </w:t>
      </w:r>
      <w:proofErr w:type="spellStart"/>
      <w:r>
        <w:t>gewissens</w:t>
      </w:r>
      <w:proofErr w:type="spellEnd"/>
      <w:r>
        <w:t xml:space="preserve">/ zu </w:t>
      </w:r>
      <w:proofErr w:type="spellStart"/>
      <w:r>
        <w:t>sterckung</w:t>
      </w:r>
      <w:proofErr w:type="spellEnd"/>
      <w:r>
        <w:t xml:space="preserve"> </w:t>
      </w:r>
      <w:proofErr w:type="spellStart"/>
      <w:r>
        <w:t>vnsers</w:t>
      </w:r>
      <w:proofErr w:type="spellEnd"/>
      <w:r>
        <w:t xml:space="preserve"> Glaubens/ zur </w:t>
      </w:r>
      <w:proofErr w:type="spellStart"/>
      <w:r>
        <w:t>reinigung</w:t>
      </w:r>
      <w:proofErr w:type="spellEnd"/>
      <w:r>
        <w:t xml:space="preserve"> vnd </w:t>
      </w:r>
      <w:proofErr w:type="spellStart"/>
      <w:r>
        <w:t>heiligung</w:t>
      </w:r>
      <w:proofErr w:type="spellEnd"/>
      <w:r>
        <w:t xml:space="preserve"> </w:t>
      </w:r>
      <w:proofErr w:type="spellStart"/>
      <w:r>
        <w:t>vnser</w:t>
      </w:r>
      <w:proofErr w:type="spellEnd"/>
      <w:r>
        <w:t xml:space="preserve"> armen Seelen/ vnd zu </w:t>
      </w:r>
      <w:proofErr w:type="spellStart"/>
      <w:r>
        <w:t>auffnemung</w:t>
      </w:r>
      <w:proofErr w:type="spellEnd"/>
      <w:r>
        <w:t xml:space="preserve"> </w:t>
      </w:r>
      <w:proofErr w:type="spellStart"/>
      <w:r>
        <w:t>inn</w:t>
      </w:r>
      <w:proofErr w:type="spellEnd"/>
      <w:r>
        <w:t xml:space="preserve"> allen geistlichen </w:t>
      </w:r>
      <w:proofErr w:type="spellStart"/>
      <w:r>
        <w:t>gütern</w:t>
      </w:r>
      <w:proofErr w:type="spellEnd"/>
      <w:r>
        <w:t xml:space="preserve">/ das heilig Sacrament deines waren Leibs und Bluts </w:t>
      </w:r>
      <w:proofErr w:type="spellStart"/>
      <w:r>
        <w:t>eingesatzt</w:t>
      </w:r>
      <w:proofErr w:type="spellEnd"/>
      <w:r>
        <w:t xml:space="preserve">/ </w:t>
      </w:r>
      <w:proofErr w:type="spellStart"/>
      <w:r>
        <w:t>vnd</w:t>
      </w:r>
      <w:proofErr w:type="spellEnd"/>
      <w:r>
        <w:t xml:space="preserve"> </w:t>
      </w:r>
      <w:proofErr w:type="spellStart"/>
      <w:r>
        <w:t>vns</w:t>
      </w:r>
      <w:proofErr w:type="spellEnd"/>
      <w:r>
        <w:t xml:space="preserve"> gleich zur letzte gegeben/ Sprechend/ </w:t>
      </w:r>
      <w:proofErr w:type="spellStart"/>
      <w:r>
        <w:t>Nemet</w:t>
      </w:r>
      <w:proofErr w:type="spellEnd"/>
      <w:r>
        <w:t xml:space="preserve"> hin/ esset/ das ist mein Leib/ der vor euch gegeben </w:t>
      </w:r>
      <w:proofErr w:type="spellStart"/>
      <w:r>
        <w:t>wirdet</w:t>
      </w:r>
      <w:proofErr w:type="spellEnd"/>
      <w:r>
        <w:t xml:space="preserve">/ Das thut zu meinem </w:t>
      </w:r>
      <w:proofErr w:type="spellStart"/>
      <w:r>
        <w:t>gedechtnus</w:t>
      </w:r>
      <w:proofErr w:type="spellEnd"/>
      <w:r>
        <w:t xml:space="preserve">/ Item/ Das ist der Kelch des </w:t>
      </w:r>
      <w:proofErr w:type="spellStart"/>
      <w:r>
        <w:t>Newen</w:t>
      </w:r>
      <w:proofErr w:type="spellEnd"/>
      <w:r>
        <w:t xml:space="preserve"> Testaments/ </w:t>
      </w:r>
      <w:proofErr w:type="spellStart"/>
      <w:r>
        <w:t>welchs</w:t>
      </w:r>
      <w:proofErr w:type="spellEnd"/>
      <w:r>
        <w:t xml:space="preserve"> vor euch vergossen </w:t>
      </w:r>
      <w:proofErr w:type="spellStart"/>
      <w:r>
        <w:t>wirdet</w:t>
      </w:r>
      <w:proofErr w:type="spellEnd"/>
      <w:r>
        <w:t xml:space="preserve"> etc. So komme ich zu deinem Tische/ </w:t>
      </w:r>
      <w:proofErr w:type="spellStart"/>
      <w:r>
        <w:t>vnd</w:t>
      </w:r>
      <w:proofErr w:type="spellEnd"/>
      <w:r>
        <w:t xml:space="preserve"> </w:t>
      </w:r>
      <w:proofErr w:type="spellStart"/>
      <w:r>
        <w:t>begere</w:t>
      </w:r>
      <w:proofErr w:type="spellEnd"/>
      <w:r>
        <w:t xml:space="preserve">/ habe auch im willen/ mit deiner Göttlichen </w:t>
      </w:r>
      <w:proofErr w:type="spellStart"/>
      <w:r>
        <w:t>Hülffe</w:t>
      </w:r>
      <w:proofErr w:type="spellEnd"/>
      <w:r>
        <w:t xml:space="preserve"> </w:t>
      </w:r>
      <w:proofErr w:type="spellStart"/>
      <w:r>
        <w:t>vnd</w:t>
      </w:r>
      <w:proofErr w:type="spellEnd"/>
      <w:r>
        <w:t xml:space="preserve"> </w:t>
      </w:r>
      <w:proofErr w:type="spellStart"/>
      <w:r>
        <w:t>gnade</w:t>
      </w:r>
      <w:proofErr w:type="spellEnd"/>
      <w:r>
        <w:t xml:space="preserve">/ dich meinen Gott </w:t>
      </w:r>
      <w:proofErr w:type="spellStart"/>
      <w:r>
        <w:t>vnd</w:t>
      </w:r>
      <w:proofErr w:type="spellEnd"/>
      <w:r>
        <w:t xml:space="preserve"> Heyland in diesem Sacrament </w:t>
      </w:r>
      <w:proofErr w:type="spellStart"/>
      <w:r>
        <w:t>zuempfahen</w:t>
      </w:r>
      <w:proofErr w:type="spellEnd"/>
      <w:r>
        <w:t xml:space="preserve">/ Mit höchster </w:t>
      </w:r>
      <w:proofErr w:type="spellStart"/>
      <w:r>
        <w:t>demut</w:t>
      </w:r>
      <w:proofErr w:type="spellEnd"/>
      <w:r>
        <w:t xml:space="preserve"> </w:t>
      </w:r>
      <w:proofErr w:type="spellStart"/>
      <w:r>
        <w:t>vnd</w:t>
      </w:r>
      <w:proofErr w:type="spellEnd"/>
      <w:r>
        <w:t xml:space="preserve"> </w:t>
      </w:r>
      <w:proofErr w:type="spellStart"/>
      <w:r>
        <w:t>gantzer</w:t>
      </w:r>
      <w:proofErr w:type="spellEnd"/>
      <w:r>
        <w:t xml:space="preserve"> </w:t>
      </w:r>
      <w:proofErr w:type="spellStart"/>
      <w:r>
        <w:t>begirde</w:t>
      </w:r>
      <w:proofErr w:type="spellEnd"/>
      <w:r>
        <w:t xml:space="preserve"> meines </w:t>
      </w:r>
      <w:proofErr w:type="spellStart"/>
      <w:r>
        <w:t>hertzens</w:t>
      </w:r>
      <w:proofErr w:type="spellEnd"/>
      <w:r>
        <w:t xml:space="preserve">/ </w:t>
      </w:r>
      <w:proofErr w:type="spellStart"/>
      <w:r>
        <w:t>inn</w:t>
      </w:r>
      <w:proofErr w:type="spellEnd"/>
      <w:r>
        <w:t xml:space="preserve"> </w:t>
      </w:r>
      <w:proofErr w:type="spellStart"/>
      <w:r>
        <w:t>warem</w:t>
      </w:r>
      <w:proofErr w:type="spellEnd"/>
      <w:r>
        <w:t xml:space="preserve"> Glauben </w:t>
      </w:r>
      <w:proofErr w:type="spellStart"/>
      <w:r>
        <w:t>vnnd</w:t>
      </w:r>
      <w:proofErr w:type="spellEnd"/>
      <w:r>
        <w:t xml:space="preserve"> fester Hoffnung mit dir vereinigt/ auch dir eingeleibt </w:t>
      </w:r>
      <w:proofErr w:type="spellStart"/>
      <w:r>
        <w:t>zuwerden</w:t>
      </w:r>
      <w:proofErr w:type="spellEnd"/>
      <w:r>
        <w:t xml:space="preserve">. </w:t>
      </w:r>
      <w:proofErr w:type="spellStart"/>
      <w:r>
        <w:t>Darumb</w:t>
      </w:r>
      <w:proofErr w:type="spellEnd"/>
      <w:r>
        <w:t xml:space="preserve"> ich dein </w:t>
      </w:r>
      <w:proofErr w:type="spellStart"/>
      <w:r>
        <w:t>vnendtliche</w:t>
      </w:r>
      <w:proofErr w:type="spellEnd"/>
      <w:r>
        <w:t xml:space="preserve"> </w:t>
      </w:r>
      <w:proofErr w:type="spellStart"/>
      <w:r>
        <w:t>gütigkeit</w:t>
      </w:r>
      <w:proofErr w:type="spellEnd"/>
      <w:r>
        <w:t xml:space="preserve"> </w:t>
      </w:r>
      <w:proofErr w:type="spellStart"/>
      <w:r>
        <w:t>demütiglich</w:t>
      </w:r>
      <w:proofErr w:type="spellEnd"/>
      <w:r>
        <w:t xml:space="preserve"> </w:t>
      </w:r>
      <w:proofErr w:type="spellStart"/>
      <w:r>
        <w:t>anruffe</w:t>
      </w:r>
      <w:proofErr w:type="spellEnd"/>
      <w:r>
        <w:t xml:space="preserve"> </w:t>
      </w:r>
      <w:proofErr w:type="spellStart"/>
      <w:r>
        <w:t>vnd</w:t>
      </w:r>
      <w:proofErr w:type="spellEnd"/>
      <w:r>
        <w:t xml:space="preserve"> bitt/ verleihe mir deine </w:t>
      </w:r>
      <w:proofErr w:type="spellStart"/>
      <w:r>
        <w:t>gnade</w:t>
      </w:r>
      <w:proofErr w:type="spellEnd"/>
      <w:r>
        <w:t xml:space="preserve">/ </w:t>
      </w:r>
      <w:proofErr w:type="spellStart"/>
      <w:r>
        <w:t>auff</w:t>
      </w:r>
      <w:proofErr w:type="spellEnd"/>
      <w:r>
        <w:t xml:space="preserve"> das ich deiner zu meiner Seelen heil geniessen/ </w:t>
      </w:r>
      <w:proofErr w:type="spellStart"/>
      <w:r>
        <w:t>vnd</w:t>
      </w:r>
      <w:proofErr w:type="spellEnd"/>
      <w:r>
        <w:t xml:space="preserve"> du in mir/ ich auch </w:t>
      </w:r>
      <w:proofErr w:type="spellStart"/>
      <w:r>
        <w:t>inn</w:t>
      </w:r>
      <w:proofErr w:type="spellEnd"/>
      <w:r>
        <w:t xml:space="preserve"> dir/ nach deiner </w:t>
      </w:r>
      <w:proofErr w:type="spellStart"/>
      <w:r>
        <w:t>vertröstung</w:t>
      </w:r>
      <w:proofErr w:type="spellEnd"/>
      <w:r>
        <w:t xml:space="preserve"> bleiben/ </w:t>
      </w:r>
      <w:proofErr w:type="spellStart"/>
      <w:r>
        <w:t>vnd</w:t>
      </w:r>
      <w:proofErr w:type="spellEnd"/>
      <w:r>
        <w:t xml:space="preserve"> dir durch die liebe zu jeder zeit </w:t>
      </w:r>
      <w:proofErr w:type="spellStart"/>
      <w:r>
        <w:t>anhengen</w:t>
      </w:r>
      <w:proofErr w:type="spellEnd"/>
      <w:r>
        <w:t xml:space="preserve"> möge. O du </w:t>
      </w:r>
      <w:proofErr w:type="spellStart"/>
      <w:r>
        <w:t>allergütigister</w:t>
      </w:r>
      <w:proofErr w:type="spellEnd"/>
      <w:r>
        <w:t xml:space="preserve"> Herr </w:t>
      </w:r>
      <w:proofErr w:type="spellStart"/>
      <w:r>
        <w:t>Jhesu</w:t>
      </w:r>
      <w:proofErr w:type="spellEnd"/>
      <w:r>
        <w:t xml:space="preserve"> Christe/ Ich </w:t>
      </w:r>
      <w:proofErr w:type="spellStart"/>
      <w:r>
        <w:t>begere</w:t>
      </w:r>
      <w:proofErr w:type="spellEnd"/>
      <w:r>
        <w:t xml:space="preserve"> itzo aus </w:t>
      </w:r>
      <w:proofErr w:type="spellStart"/>
      <w:r>
        <w:t>grundt</w:t>
      </w:r>
      <w:proofErr w:type="spellEnd"/>
      <w:r>
        <w:t xml:space="preserve"> meins </w:t>
      </w:r>
      <w:proofErr w:type="spellStart"/>
      <w:r>
        <w:t>hertzens</w:t>
      </w:r>
      <w:proofErr w:type="spellEnd"/>
      <w:r>
        <w:t xml:space="preserve"> dich </w:t>
      </w:r>
      <w:proofErr w:type="spellStart"/>
      <w:r>
        <w:t>zuempfahen</w:t>
      </w:r>
      <w:proofErr w:type="spellEnd"/>
      <w:r>
        <w:t xml:space="preserve">/ </w:t>
      </w:r>
      <w:proofErr w:type="spellStart"/>
      <w:r>
        <w:t>vnd</w:t>
      </w:r>
      <w:proofErr w:type="spellEnd"/>
      <w:r>
        <w:t xml:space="preserve"> </w:t>
      </w:r>
      <w:proofErr w:type="spellStart"/>
      <w:r>
        <w:t>inn</w:t>
      </w:r>
      <w:proofErr w:type="spellEnd"/>
      <w:r>
        <w:t xml:space="preserve"> das haus meines Leibs </w:t>
      </w:r>
      <w:proofErr w:type="spellStart"/>
      <w:r>
        <w:t>vnd</w:t>
      </w:r>
      <w:proofErr w:type="spellEnd"/>
      <w:r>
        <w:t xml:space="preserve"> Seelen </w:t>
      </w:r>
      <w:proofErr w:type="spellStart"/>
      <w:r>
        <w:t>einzufüren</w:t>
      </w:r>
      <w:proofErr w:type="spellEnd"/>
      <w:r>
        <w:t xml:space="preserve">. </w:t>
      </w:r>
      <w:proofErr w:type="spellStart"/>
      <w:r>
        <w:t>Vnnd</w:t>
      </w:r>
      <w:proofErr w:type="spellEnd"/>
      <w:r>
        <w:t xml:space="preserve"> ob ich </w:t>
      </w:r>
      <w:proofErr w:type="spellStart"/>
      <w:r>
        <w:t>wol</w:t>
      </w:r>
      <w:proofErr w:type="spellEnd"/>
      <w:r>
        <w:t xml:space="preserve"> nicht </w:t>
      </w:r>
      <w:proofErr w:type="spellStart"/>
      <w:r>
        <w:t>gnugsam</w:t>
      </w:r>
      <w:proofErr w:type="spellEnd"/>
      <w:r>
        <w:t xml:space="preserve"> geschickt/ </w:t>
      </w:r>
      <w:proofErr w:type="spellStart"/>
      <w:r>
        <w:t>vnd</w:t>
      </w:r>
      <w:proofErr w:type="spellEnd"/>
      <w:r>
        <w:t xml:space="preserve"> bereit/ einen solchen hohen Gast </w:t>
      </w:r>
      <w:proofErr w:type="spellStart"/>
      <w:r>
        <w:t>zuempfahen</w:t>
      </w:r>
      <w:proofErr w:type="spellEnd"/>
      <w:r>
        <w:t xml:space="preserve">/ So erkenne ich doch/ das ich deiner </w:t>
      </w:r>
      <w:proofErr w:type="spellStart"/>
      <w:r>
        <w:t>gnade</w:t>
      </w:r>
      <w:proofErr w:type="spellEnd"/>
      <w:r>
        <w:t xml:space="preserve"> </w:t>
      </w:r>
      <w:proofErr w:type="spellStart"/>
      <w:r>
        <w:t>notdürfftig</w:t>
      </w:r>
      <w:proofErr w:type="spellEnd"/>
      <w:r>
        <w:t xml:space="preserve"> bin/ </w:t>
      </w:r>
      <w:proofErr w:type="spellStart"/>
      <w:r>
        <w:t>vnd</w:t>
      </w:r>
      <w:proofErr w:type="spellEnd"/>
      <w:r>
        <w:t xml:space="preserve"> tröste mich allhie nicht meines </w:t>
      </w:r>
      <w:proofErr w:type="spellStart"/>
      <w:r>
        <w:t>verdiensts</w:t>
      </w:r>
      <w:proofErr w:type="spellEnd"/>
      <w:r>
        <w:t xml:space="preserve">/ sondern deiner milde </w:t>
      </w:r>
      <w:proofErr w:type="spellStart"/>
      <w:r>
        <w:t>vnd</w:t>
      </w:r>
      <w:proofErr w:type="spellEnd"/>
      <w:r>
        <w:t xml:space="preserve"> </w:t>
      </w:r>
      <w:proofErr w:type="spellStart"/>
      <w:r>
        <w:t>gütigkeit</w:t>
      </w:r>
      <w:proofErr w:type="spellEnd"/>
      <w:r>
        <w:t xml:space="preserve">/ </w:t>
      </w:r>
      <w:proofErr w:type="spellStart"/>
      <w:r>
        <w:t>Darumb</w:t>
      </w:r>
      <w:proofErr w:type="spellEnd"/>
      <w:r>
        <w:t xml:space="preserve"> las mir Herr durch die </w:t>
      </w:r>
      <w:proofErr w:type="spellStart"/>
      <w:r>
        <w:t>gniessung</w:t>
      </w:r>
      <w:proofErr w:type="spellEnd"/>
      <w:r>
        <w:t xml:space="preserve"> deines Leibs </w:t>
      </w:r>
      <w:proofErr w:type="spellStart"/>
      <w:r>
        <w:t>vnd</w:t>
      </w:r>
      <w:proofErr w:type="spellEnd"/>
      <w:r>
        <w:t xml:space="preserve"> Bluts </w:t>
      </w:r>
      <w:proofErr w:type="spellStart"/>
      <w:r>
        <w:t>widerfaren</w:t>
      </w:r>
      <w:proofErr w:type="spellEnd"/>
      <w:r>
        <w:t xml:space="preserve">/ was mir armen Menschen zur Seligkeit vonnöten ist/ </w:t>
      </w:r>
      <w:proofErr w:type="spellStart"/>
      <w:r>
        <w:t>auff</w:t>
      </w:r>
      <w:proofErr w:type="spellEnd"/>
      <w:r>
        <w:t xml:space="preserve"> das ich empfinden möge/ wie süss </w:t>
      </w:r>
      <w:proofErr w:type="spellStart"/>
      <w:r>
        <w:t>vnd</w:t>
      </w:r>
      <w:proofErr w:type="spellEnd"/>
      <w:r>
        <w:t xml:space="preserve"> heilwertig du bist/ Ich auch die zeit meines </w:t>
      </w:r>
      <w:proofErr w:type="spellStart"/>
      <w:r>
        <w:t>lebens</w:t>
      </w:r>
      <w:proofErr w:type="spellEnd"/>
      <w:r>
        <w:t xml:space="preserve"> </w:t>
      </w:r>
      <w:proofErr w:type="spellStart"/>
      <w:r>
        <w:t>inn</w:t>
      </w:r>
      <w:proofErr w:type="spellEnd"/>
      <w:r>
        <w:t xml:space="preserve"> dir bleiben/ </w:t>
      </w:r>
      <w:proofErr w:type="spellStart"/>
      <w:r>
        <w:t>vnd</w:t>
      </w:r>
      <w:proofErr w:type="spellEnd"/>
      <w:r>
        <w:t xml:space="preserve"> wider alle </w:t>
      </w:r>
      <w:proofErr w:type="spellStart"/>
      <w:r>
        <w:t>anstösse</w:t>
      </w:r>
      <w:proofErr w:type="spellEnd"/>
      <w:r>
        <w:t xml:space="preserve"> meines </w:t>
      </w:r>
      <w:proofErr w:type="spellStart"/>
      <w:r>
        <w:t>fleisches</w:t>
      </w:r>
      <w:proofErr w:type="spellEnd"/>
      <w:r>
        <w:t xml:space="preserve">/ der bösen Welt/ </w:t>
      </w:r>
      <w:proofErr w:type="spellStart"/>
      <w:r>
        <w:t>vnd</w:t>
      </w:r>
      <w:proofErr w:type="spellEnd"/>
      <w:r>
        <w:t xml:space="preserve"> des </w:t>
      </w:r>
      <w:proofErr w:type="spellStart"/>
      <w:r>
        <w:t>Teuffels</w:t>
      </w:r>
      <w:proofErr w:type="spellEnd"/>
      <w:r>
        <w:t xml:space="preserve"> bestehen/ </w:t>
      </w:r>
      <w:proofErr w:type="spellStart"/>
      <w:r>
        <w:t>vnd</w:t>
      </w:r>
      <w:proofErr w:type="spellEnd"/>
      <w:r>
        <w:t xml:space="preserve"> nach diesem </w:t>
      </w:r>
      <w:proofErr w:type="spellStart"/>
      <w:r>
        <w:t>vergenglichen</w:t>
      </w:r>
      <w:proofErr w:type="spellEnd"/>
      <w:r>
        <w:t xml:space="preserve"> leben </w:t>
      </w:r>
      <w:proofErr w:type="spellStart"/>
      <w:r>
        <w:t>inn</w:t>
      </w:r>
      <w:proofErr w:type="spellEnd"/>
      <w:r>
        <w:t xml:space="preserve"> die </w:t>
      </w:r>
      <w:proofErr w:type="spellStart"/>
      <w:r>
        <w:t>freude</w:t>
      </w:r>
      <w:proofErr w:type="spellEnd"/>
      <w:r>
        <w:t xml:space="preserve"> des Ewigen </w:t>
      </w:r>
      <w:proofErr w:type="spellStart"/>
      <w:r>
        <w:t>lebens</w:t>
      </w:r>
      <w:proofErr w:type="spellEnd"/>
      <w:r>
        <w:t xml:space="preserve"> eingehen möge/ Dir Herr sey lob/ ehr </w:t>
      </w:r>
      <w:proofErr w:type="spellStart"/>
      <w:r>
        <w:t>vnd</w:t>
      </w:r>
      <w:proofErr w:type="spellEnd"/>
      <w:r>
        <w:t xml:space="preserve"> preis in </w:t>
      </w:r>
      <w:proofErr w:type="spellStart"/>
      <w:r>
        <w:t>ewigkeit</w:t>
      </w:r>
      <w:proofErr w:type="spellEnd"/>
      <w:r>
        <w:t xml:space="preserve">/ Amen. </w:t>
      </w:r>
    </w:p>
    <w:p w14:paraId="5985BB32" w14:textId="77777777" w:rsidR="003F57A8" w:rsidRDefault="003F57A8" w:rsidP="003F57A8">
      <w:pPr>
        <w:pStyle w:val="berschrift2"/>
      </w:pPr>
      <w:r>
        <w:t>Wann du zum Sacrament zugehest/ so sprich.</w:t>
      </w:r>
    </w:p>
    <w:p w14:paraId="7A6B42F4" w14:textId="77777777" w:rsidR="003F57A8" w:rsidRDefault="003F57A8" w:rsidP="003F57A8">
      <w:pPr>
        <w:pStyle w:val="StandardWeb"/>
      </w:pPr>
      <w:r>
        <w:t xml:space="preserve">O HERR Christe/ du Heyland der Welt/ Ob ich </w:t>
      </w:r>
      <w:proofErr w:type="spellStart"/>
      <w:r>
        <w:t>wol</w:t>
      </w:r>
      <w:proofErr w:type="spellEnd"/>
      <w:r>
        <w:t xml:space="preserve"> </w:t>
      </w:r>
      <w:proofErr w:type="spellStart"/>
      <w:r>
        <w:t>nichtwirdig</w:t>
      </w:r>
      <w:proofErr w:type="spellEnd"/>
      <w:r>
        <w:t xml:space="preserve"> bin/ das du eingehest </w:t>
      </w:r>
      <w:proofErr w:type="spellStart"/>
      <w:r>
        <w:t>vnder</w:t>
      </w:r>
      <w:proofErr w:type="spellEnd"/>
      <w:r>
        <w:t xml:space="preserve"> mein </w:t>
      </w:r>
      <w:proofErr w:type="spellStart"/>
      <w:r>
        <w:t>dach</w:t>
      </w:r>
      <w:proofErr w:type="spellEnd"/>
      <w:r>
        <w:t xml:space="preserve">/ So weist du doch/ das ich dessen </w:t>
      </w:r>
      <w:proofErr w:type="spellStart"/>
      <w:r>
        <w:t>notdürfftig</w:t>
      </w:r>
      <w:proofErr w:type="spellEnd"/>
      <w:r>
        <w:t xml:space="preserve"> bin. Weil ich mich dann allhier nicht meiner </w:t>
      </w:r>
      <w:proofErr w:type="spellStart"/>
      <w:r>
        <w:t>verdienste</w:t>
      </w:r>
      <w:proofErr w:type="spellEnd"/>
      <w:r>
        <w:t xml:space="preserve">/ sondern deiner </w:t>
      </w:r>
      <w:proofErr w:type="spellStart"/>
      <w:r>
        <w:t>gnade</w:t>
      </w:r>
      <w:proofErr w:type="spellEnd"/>
      <w:r>
        <w:t xml:space="preserve"> </w:t>
      </w:r>
      <w:proofErr w:type="spellStart"/>
      <w:r>
        <w:t>vnd</w:t>
      </w:r>
      <w:proofErr w:type="spellEnd"/>
      <w:r>
        <w:t xml:space="preserve"> milde tröste/ </w:t>
      </w:r>
      <w:proofErr w:type="spellStart"/>
      <w:r>
        <w:t>vnnd</w:t>
      </w:r>
      <w:proofErr w:type="spellEnd"/>
      <w:r>
        <w:t xml:space="preserve"> zu </w:t>
      </w:r>
      <w:proofErr w:type="spellStart"/>
      <w:r>
        <w:t>sterckung</w:t>
      </w:r>
      <w:proofErr w:type="spellEnd"/>
      <w:r>
        <w:t xml:space="preserve"> meiner armen Seele/ das heilige Sacrament deines Leibs </w:t>
      </w:r>
      <w:proofErr w:type="spellStart"/>
      <w:r>
        <w:t>vnd</w:t>
      </w:r>
      <w:proofErr w:type="spellEnd"/>
      <w:r>
        <w:t xml:space="preserve"> Bluts </w:t>
      </w:r>
      <w:proofErr w:type="spellStart"/>
      <w:r>
        <w:t>zuempfahen</w:t>
      </w:r>
      <w:proofErr w:type="spellEnd"/>
      <w:r>
        <w:t xml:space="preserve"> </w:t>
      </w:r>
      <w:proofErr w:type="spellStart"/>
      <w:r>
        <w:t>begere</w:t>
      </w:r>
      <w:proofErr w:type="spellEnd"/>
      <w:r>
        <w:t xml:space="preserve">/ So las mir HERR </w:t>
      </w:r>
      <w:proofErr w:type="spellStart"/>
      <w:r>
        <w:t>solchs</w:t>
      </w:r>
      <w:proofErr w:type="spellEnd"/>
      <w:r>
        <w:t xml:space="preserve"> zum Ewigen leben </w:t>
      </w:r>
      <w:proofErr w:type="spellStart"/>
      <w:r>
        <w:t>gedeyen</w:t>
      </w:r>
      <w:proofErr w:type="spellEnd"/>
      <w:r>
        <w:t xml:space="preserve">/ AMEN. </w:t>
      </w:r>
    </w:p>
    <w:p w14:paraId="7FF48A04" w14:textId="77777777" w:rsidR="003F57A8" w:rsidRDefault="003F57A8" w:rsidP="003F57A8">
      <w:pPr>
        <w:pStyle w:val="berschrift2"/>
      </w:pPr>
      <w:r>
        <w:t xml:space="preserve">Ein </w:t>
      </w:r>
      <w:proofErr w:type="spellStart"/>
      <w:r>
        <w:t>Dancksagung</w:t>
      </w:r>
      <w:proofErr w:type="spellEnd"/>
      <w:r>
        <w:t xml:space="preserve"> </w:t>
      </w:r>
      <w:proofErr w:type="spellStart"/>
      <w:r>
        <w:t>vnd</w:t>
      </w:r>
      <w:proofErr w:type="spellEnd"/>
      <w:r>
        <w:t xml:space="preserve"> Gebete/ nach empfangenem Sacrament.</w:t>
      </w:r>
    </w:p>
    <w:p w14:paraId="635FB390" w14:textId="77777777" w:rsidR="003F57A8" w:rsidRDefault="003F57A8" w:rsidP="003F57A8">
      <w:pPr>
        <w:pStyle w:val="StandardWeb"/>
      </w:pPr>
      <w:proofErr w:type="spellStart"/>
      <w:r>
        <w:t>ALlmechtiger</w:t>
      </w:r>
      <w:proofErr w:type="spellEnd"/>
      <w:r>
        <w:t xml:space="preserve"> Gott/ Weil du mir das heilwertig Sacrament des Leibs </w:t>
      </w:r>
      <w:proofErr w:type="spellStart"/>
      <w:r>
        <w:t>vnd</w:t>
      </w:r>
      <w:proofErr w:type="spellEnd"/>
      <w:r>
        <w:t xml:space="preserve"> Bluts deines geliebten </w:t>
      </w:r>
      <w:proofErr w:type="spellStart"/>
      <w:r>
        <w:t>Sons</w:t>
      </w:r>
      <w:proofErr w:type="spellEnd"/>
      <w:r>
        <w:t xml:space="preserve">/ </w:t>
      </w:r>
      <w:proofErr w:type="spellStart"/>
      <w:r>
        <w:t>vnsers</w:t>
      </w:r>
      <w:proofErr w:type="spellEnd"/>
      <w:r>
        <w:t xml:space="preserve"> Herren </w:t>
      </w:r>
      <w:proofErr w:type="spellStart"/>
      <w:r>
        <w:t>Jhesu</w:t>
      </w:r>
      <w:proofErr w:type="spellEnd"/>
      <w:r>
        <w:t xml:space="preserve"> Christi hast zur Speise </w:t>
      </w:r>
      <w:proofErr w:type="spellStart"/>
      <w:r>
        <w:t>gedeyen</w:t>
      </w:r>
      <w:proofErr w:type="spellEnd"/>
      <w:r>
        <w:t xml:space="preserve"> lassen/ </w:t>
      </w:r>
      <w:proofErr w:type="spellStart"/>
      <w:r>
        <w:t>auff</w:t>
      </w:r>
      <w:proofErr w:type="spellEnd"/>
      <w:r>
        <w:t xml:space="preserve"> das dadurch meine </w:t>
      </w:r>
      <w:proofErr w:type="spellStart"/>
      <w:r>
        <w:t>seele</w:t>
      </w:r>
      <w:proofErr w:type="spellEnd"/>
      <w:r>
        <w:t xml:space="preserve"> </w:t>
      </w:r>
      <w:proofErr w:type="spellStart"/>
      <w:r>
        <w:t>gesterckt</w:t>
      </w:r>
      <w:proofErr w:type="spellEnd"/>
      <w:r>
        <w:t xml:space="preserve"> würde/ </w:t>
      </w:r>
      <w:proofErr w:type="spellStart"/>
      <w:r>
        <w:t>Darumb</w:t>
      </w:r>
      <w:proofErr w:type="spellEnd"/>
      <w:r>
        <w:t xml:space="preserve">/ </w:t>
      </w:r>
      <w:proofErr w:type="spellStart"/>
      <w:r>
        <w:t>vnd</w:t>
      </w:r>
      <w:proofErr w:type="spellEnd"/>
      <w:r>
        <w:t xml:space="preserve"> </w:t>
      </w:r>
      <w:proofErr w:type="spellStart"/>
      <w:r>
        <w:t>vmb</w:t>
      </w:r>
      <w:proofErr w:type="spellEnd"/>
      <w:r>
        <w:t xml:space="preserve"> alle </w:t>
      </w:r>
      <w:proofErr w:type="spellStart"/>
      <w:r>
        <w:t>wolthaten</w:t>
      </w:r>
      <w:proofErr w:type="spellEnd"/>
      <w:r>
        <w:t xml:space="preserve">/ die mir armen </w:t>
      </w:r>
      <w:proofErr w:type="spellStart"/>
      <w:r>
        <w:t>sundhafftigem</w:t>
      </w:r>
      <w:proofErr w:type="spellEnd"/>
      <w:r>
        <w:t xml:space="preserve"> Menschen Christus </w:t>
      </w:r>
      <w:proofErr w:type="spellStart"/>
      <w:r>
        <w:t>vnser</w:t>
      </w:r>
      <w:proofErr w:type="spellEnd"/>
      <w:r>
        <w:t xml:space="preserve"> </w:t>
      </w:r>
      <w:proofErr w:type="spellStart"/>
      <w:r>
        <w:t>erlöser</w:t>
      </w:r>
      <w:proofErr w:type="spellEnd"/>
      <w:r>
        <w:t xml:space="preserve"> durch sein </w:t>
      </w:r>
      <w:proofErr w:type="spellStart"/>
      <w:r>
        <w:t>Lleiden</w:t>
      </w:r>
      <w:proofErr w:type="spellEnd"/>
      <w:r>
        <w:t xml:space="preserve"> </w:t>
      </w:r>
      <w:proofErr w:type="spellStart"/>
      <w:r>
        <w:t>vnnd</w:t>
      </w:r>
      <w:proofErr w:type="spellEnd"/>
      <w:r>
        <w:t xml:space="preserve"> Sterben reichlich erzeigt/ </w:t>
      </w:r>
      <w:proofErr w:type="spellStart"/>
      <w:r>
        <w:t>dancke</w:t>
      </w:r>
      <w:proofErr w:type="spellEnd"/>
      <w:r>
        <w:t xml:space="preserve"> ich dir von </w:t>
      </w:r>
      <w:proofErr w:type="spellStart"/>
      <w:r>
        <w:t>hertzen</w:t>
      </w:r>
      <w:proofErr w:type="spellEnd"/>
      <w:r>
        <w:t xml:space="preserve">/ tröste mich auch dero zum ewigen Heyl/ </w:t>
      </w:r>
      <w:proofErr w:type="spellStart"/>
      <w:r>
        <w:t>vnd</w:t>
      </w:r>
      <w:proofErr w:type="spellEnd"/>
      <w:r>
        <w:t xml:space="preserve"> spreche/ Nun Herre/ las mich deinen Diener im Friede hingehen/ Dann meines Heylands habe ich </w:t>
      </w:r>
      <w:proofErr w:type="spellStart"/>
      <w:r>
        <w:t>zru</w:t>
      </w:r>
      <w:proofErr w:type="spellEnd"/>
      <w:r>
        <w:t xml:space="preserve"> heilwertigen Speise meiner Seelen genossen/ </w:t>
      </w:r>
      <w:proofErr w:type="spellStart"/>
      <w:r>
        <w:t>deme</w:t>
      </w:r>
      <w:proofErr w:type="spellEnd"/>
      <w:r>
        <w:t xml:space="preserve"> lasse mich zu jeder </w:t>
      </w:r>
      <w:proofErr w:type="spellStart"/>
      <w:r>
        <w:t>zeiteingeleibt</w:t>
      </w:r>
      <w:proofErr w:type="spellEnd"/>
      <w:r>
        <w:t xml:space="preserve"> sein/ in </w:t>
      </w:r>
      <w:proofErr w:type="spellStart"/>
      <w:r>
        <w:t>Ime</w:t>
      </w:r>
      <w:proofErr w:type="spellEnd"/>
      <w:r>
        <w:t xml:space="preserve"> bleiben/ </w:t>
      </w:r>
      <w:proofErr w:type="spellStart"/>
      <w:r>
        <w:t>vnd</w:t>
      </w:r>
      <w:proofErr w:type="spellEnd"/>
      <w:r>
        <w:t xml:space="preserve"> In in mir/ </w:t>
      </w:r>
      <w:proofErr w:type="spellStart"/>
      <w:r>
        <w:t>darmit</w:t>
      </w:r>
      <w:proofErr w:type="spellEnd"/>
      <w:r>
        <w:t xml:space="preserve"> ich </w:t>
      </w:r>
      <w:proofErr w:type="spellStart"/>
      <w:r>
        <w:t>inn</w:t>
      </w:r>
      <w:proofErr w:type="spellEnd"/>
      <w:r>
        <w:t xml:space="preserve"> allem guten/ </w:t>
      </w:r>
      <w:proofErr w:type="spellStart"/>
      <w:r>
        <w:t>welchs</w:t>
      </w:r>
      <w:proofErr w:type="spellEnd"/>
      <w:r>
        <w:t xml:space="preserve"> die </w:t>
      </w:r>
      <w:proofErr w:type="spellStart"/>
      <w:r>
        <w:t>wolgefellet</w:t>
      </w:r>
      <w:proofErr w:type="spellEnd"/>
      <w:r>
        <w:t xml:space="preserve">/ bestehen/ </w:t>
      </w:r>
      <w:proofErr w:type="spellStart"/>
      <w:r>
        <w:t>zunemen</w:t>
      </w:r>
      <w:proofErr w:type="spellEnd"/>
      <w:r>
        <w:t xml:space="preserve">/ </w:t>
      </w:r>
      <w:proofErr w:type="spellStart"/>
      <w:r>
        <w:t>vnd</w:t>
      </w:r>
      <w:proofErr w:type="spellEnd"/>
      <w:r>
        <w:t xml:space="preserve"> nach diesem </w:t>
      </w:r>
      <w:proofErr w:type="spellStart"/>
      <w:r>
        <w:t>vergenglichen</w:t>
      </w:r>
      <w:proofErr w:type="spellEnd"/>
      <w:r>
        <w:t xml:space="preserve"> leben </w:t>
      </w:r>
      <w:proofErr w:type="spellStart"/>
      <w:r>
        <w:t>inn</w:t>
      </w:r>
      <w:proofErr w:type="spellEnd"/>
      <w:r>
        <w:t xml:space="preserve"> die </w:t>
      </w:r>
      <w:proofErr w:type="spellStart"/>
      <w:r>
        <w:t>freude</w:t>
      </w:r>
      <w:proofErr w:type="spellEnd"/>
      <w:r>
        <w:t xml:space="preserve"> des Ewigen </w:t>
      </w:r>
      <w:proofErr w:type="spellStart"/>
      <w:r>
        <w:t>lebens</w:t>
      </w:r>
      <w:proofErr w:type="spellEnd"/>
      <w:r>
        <w:t xml:space="preserve"> eingehen möge/ durch diesen </w:t>
      </w:r>
      <w:proofErr w:type="spellStart"/>
      <w:r>
        <w:t>vnsern</w:t>
      </w:r>
      <w:proofErr w:type="spellEnd"/>
      <w:r>
        <w:t xml:space="preserve"> HERREN </w:t>
      </w:r>
      <w:proofErr w:type="spellStart"/>
      <w:r>
        <w:t>Jhesum</w:t>
      </w:r>
      <w:proofErr w:type="spellEnd"/>
      <w:r>
        <w:t xml:space="preserve"> Christum/ der mit dir lebet </w:t>
      </w:r>
      <w:proofErr w:type="spellStart"/>
      <w:r>
        <w:t>vnd</w:t>
      </w:r>
      <w:proofErr w:type="spellEnd"/>
      <w:r>
        <w:t xml:space="preserve"> regieret/ in </w:t>
      </w:r>
      <w:proofErr w:type="spellStart"/>
      <w:r>
        <w:t>ewigkeit</w:t>
      </w:r>
      <w:proofErr w:type="spellEnd"/>
      <w:r>
        <w:t xml:space="preserve">/ AMEN. </w:t>
      </w:r>
    </w:p>
    <w:p w14:paraId="69787BBE" w14:textId="77777777" w:rsidR="003F57A8" w:rsidRDefault="003F57A8" w:rsidP="003F57A8">
      <w:pPr>
        <w:pStyle w:val="berschrift2"/>
      </w:pPr>
      <w:r>
        <w:t>Abends wenn du zu Bette</w:t>
      </w:r>
    </w:p>
    <w:p w14:paraId="4E301F75" w14:textId="77777777" w:rsidR="003F57A8" w:rsidRDefault="003F57A8" w:rsidP="003F57A8">
      <w:pPr>
        <w:pStyle w:val="StandardWeb"/>
      </w:pPr>
      <w:r>
        <w:t xml:space="preserve">gehen </w:t>
      </w:r>
      <w:proofErr w:type="spellStart"/>
      <w:r>
        <w:t>wilt</w:t>
      </w:r>
      <w:proofErr w:type="spellEnd"/>
      <w:r>
        <w:t xml:space="preserve">/ </w:t>
      </w:r>
      <w:proofErr w:type="spellStart"/>
      <w:r>
        <w:t>segen</w:t>
      </w:r>
      <w:proofErr w:type="spellEnd"/>
      <w:r>
        <w:t xml:space="preserve"> dich mit dem heiligen Creutz/ </w:t>
      </w:r>
      <w:proofErr w:type="spellStart"/>
      <w:r>
        <w:t>Beuilhe</w:t>
      </w:r>
      <w:proofErr w:type="spellEnd"/>
      <w:r>
        <w:t xml:space="preserve"> dich Gott dem Vater/ Son </w:t>
      </w:r>
      <w:proofErr w:type="spellStart"/>
      <w:r>
        <w:t>vnd</w:t>
      </w:r>
      <w:proofErr w:type="spellEnd"/>
      <w:r>
        <w:t xml:space="preserve"> heiligen Geiste/ </w:t>
      </w:r>
      <w:proofErr w:type="spellStart"/>
      <w:r>
        <w:t>vnd</w:t>
      </w:r>
      <w:proofErr w:type="spellEnd"/>
      <w:r>
        <w:t xml:space="preserve"> thue aber die gemeine Beichte/ </w:t>
      </w:r>
      <w:proofErr w:type="spellStart"/>
      <w:r>
        <w:t>vnnd</w:t>
      </w:r>
      <w:proofErr w:type="spellEnd"/>
      <w:r>
        <w:t xml:space="preserve"> </w:t>
      </w:r>
      <w:proofErr w:type="spellStart"/>
      <w:r>
        <w:t>Gebethe</w:t>
      </w:r>
      <w:proofErr w:type="spellEnd"/>
      <w:r>
        <w:t xml:space="preserve">/ wie oben am </w:t>
      </w:r>
      <w:proofErr w:type="spellStart"/>
      <w:r>
        <w:t>anfang</w:t>
      </w:r>
      <w:proofErr w:type="spellEnd"/>
      <w:r>
        <w:t xml:space="preserve"> steht/ Mit </w:t>
      </w:r>
      <w:proofErr w:type="spellStart"/>
      <w:r>
        <w:t>angehengter</w:t>
      </w:r>
      <w:proofErr w:type="spellEnd"/>
      <w:r>
        <w:t xml:space="preserve"> nachfolgender Bitte. </w:t>
      </w:r>
    </w:p>
    <w:p w14:paraId="2733B9E0" w14:textId="77777777" w:rsidR="003F57A8" w:rsidRDefault="003F57A8" w:rsidP="003F57A8">
      <w:pPr>
        <w:pStyle w:val="StandardWeb"/>
      </w:pPr>
      <w:proofErr w:type="spellStart"/>
      <w:r>
        <w:t>HImlischer</w:t>
      </w:r>
      <w:proofErr w:type="spellEnd"/>
      <w:r>
        <w:t xml:space="preserve"> gütiger Vater/ Dir </w:t>
      </w:r>
      <w:proofErr w:type="spellStart"/>
      <w:r>
        <w:t>dancke</w:t>
      </w:r>
      <w:proofErr w:type="spellEnd"/>
      <w:r>
        <w:t xml:space="preserve"> ich/ das du mich diesen tage </w:t>
      </w:r>
      <w:proofErr w:type="spellStart"/>
      <w:r>
        <w:t>gnediglich</w:t>
      </w:r>
      <w:proofErr w:type="spellEnd"/>
      <w:r>
        <w:t xml:space="preserve"> </w:t>
      </w:r>
      <w:proofErr w:type="spellStart"/>
      <w:r>
        <w:t>behut</w:t>
      </w:r>
      <w:proofErr w:type="spellEnd"/>
      <w:r>
        <w:t xml:space="preserve"> hast/ </w:t>
      </w:r>
      <w:proofErr w:type="spellStart"/>
      <w:r>
        <w:t>vnd</w:t>
      </w:r>
      <w:proofErr w:type="spellEnd"/>
      <w:r>
        <w:t xml:space="preserve"> bitte/ </w:t>
      </w:r>
      <w:proofErr w:type="spellStart"/>
      <w:r>
        <w:t>wolles</w:t>
      </w:r>
      <w:proofErr w:type="spellEnd"/>
      <w:r>
        <w:t xml:space="preserve"> mich in </w:t>
      </w:r>
      <w:proofErr w:type="spellStart"/>
      <w:r>
        <w:t>zukunfft</w:t>
      </w:r>
      <w:proofErr w:type="spellEnd"/>
      <w:r>
        <w:t xml:space="preserve"> auch behüten/ </w:t>
      </w:r>
      <w:proofErr w:type="spellStart"/>
      <w:r>
        <w:t>vnnd</w:t>
      </w:r>
      <w:proofErr w:type="spellEnd"/>
      <w:r>
        <w:t xml:space="preserve"> </w:t>
      </w:r>
      <w:proofErr w:type="spellStart"/>
      <w:r>
        <w:t>inn</w:t>
      </w:r>
      <w:proofErr w:type="spellEnd"/>
      <w:r>
        <w:t xml:space="preserve"> deinem </w:t>
      </w:r>
      <w:proofErr w:type="spellStart"/>
      <w:r>
        <w:t>allergnedigisten</w:t>
      </w:r>
      <w:proofErr w:type="spellEnd"/>
      <w:r>
        <w:t xml:space="preserve"> </w:t>
      </w:r>
      <w:proofErr w:type="spellStart"/>
      <w:r>
        <w:t>schutze</w:t>
      </w:r>
      <w:proofErr w:type="spellEnd"/>
      <w:r>
        <w:t xml:space="preserve"> erhalten/ Dein heiliger Engel sey mit mir/ </w:t>
      </w:r>
      <w:proofErr w:type="spellStart"/>
      <w:r>
        <w:t>vnd</w:t>
      </w:r>
      <w:proofErr w:type="spellEnd"/>
      <w:r>
        <w:t xml:space="preserve"> dein Segen sey </w:t>
      </w:r>
      <w:proofErr w:type="spellStart"/>
      <w:r>
        <w:t>vber</w:t>
      </w:r>
      <w:proofErr w:type="spellEnd"/>
      <w:r>
        <w:t xml:space="preserve"> </w:t>
      </w:r>
      <w:proofErr w:type="spellStart"/>
      <w:r>
        <w:t>vns</w:t>
      </w:r>
      <w:proofErr w:type="spellEnd"/>
      <w:r>
        <w:t xml:space="preserve"> alle/ zu jeder zeit/ durch </w:t>
      </w:r>
      <w:proofErr w:type="spellStart"/>
      <w:r>
        <w:t>Jhesum</w:t>
      </w:r>
      <w:proofErr w:type="spellEnd"/>
      <w:r>
        <w:t xml:space="preserve"> Christum </w:t>
      </w:r>
      <w:proofErr w:type="spellStart"/>
      <w:r>
        <w:t>vnsern</w:t>
      </w:r>
      <w:proofErr w:type="spellEnd"/>
      <w:r>
        <w:t xml:space="preserve"> Herren/ Amen. </w:t>
      </w:r>
    </w:p>
    <w:p w14:paraId="066E8F36" w14:textId="77777777" w:rsidR="003F57A8" w:rsidRDefault="003F57A8" w:rsidP="003F57A8">
      <w:pPr>
        <w:pStyle w:val="berschrift2"/>
      </w:pPr>
      <w:r>
        <w:t>Ein ander Gebete</w:t>
      </w:r>
    </w:p>
    <w:p w14:paraId="5A78AD02" w14:textId="77777777" w:rsidR="003F57A8" w:rsidRDefault="003F57A8" w:rsidP="003F57A8">
      <w:pPr>
        <w:pStyle w:val="StandardWeb"/>
      </w:pPr>
      <w:r>
        <w:t xml:space="preserve">aus dem xxx. Psalmen gezogen/ des </w:t>
      </w:r>
      <w:proofErr w:type="spellStart"/>
      <w:r>
        <w:t>Abendts</w:t>
      </w:r>
      <w:proofErr w:type="spellEnd"/>
      <w:r>
        <w:t xml:space="preserve">/ auch </w:t>
      </w:r>
      <w:proofErr w:type="spellStart"/>
      <w:r>
        <w:t>sonsten</w:t>
      </w:r>
      <w:proofErr w:type="spellEnd"/>
      <w:r>
        <w:t xml:space="preserve"> zusprechen. </w:t>
      </w:r>
    </w:p>
    <w:p w14:paraId="62920DE0" w14:textId="77777777" w:rsidR="003F57A8" w:rsidRDefault="003F57A8" w:rsidP="003F57A8">
      <w:pPr>
        <w:pStyle w:val="StandardWeb"/>
      </w:pPr>
      <w:proofErr w:type="spellStart"/>
      <w:r>
        <w:t>ALlmechtiger</w:t>
      </w:r>
      <w:proofErr w:type="spellEnd"/>
      <w:r>
        <w:t xml:space="preserve">/ Ewiger </w:t>
      </w:r>
      <w:proofErr w:type="spellStart"/>
      <w:r>
        <w:t>vnnd</w:t>
      </w:r>
      <w:proofErr w:type="spellEnd"/>
      <w:r>
        <w:t xml:space="preserve"> </w:t>
      </w:r>
      <w:proofErr w:type="spellStart"/>
      <w:r>
        <w:t>Barmhertziger</w:t>
      </w:r>
      <w:proofErr w:type="spellEnd"/>
      <w:r>
        <w:t xml:space="preserve"> Gott/ Inn dich setze ich meinen </w:t>
      </w:r>
      <w:proofErr w:type="spellStart"/>
      <w:r>
        <w:t>vertrawen</w:t>
      </w:r>
      <w:proofErr w:type="spellEnd"/>
      <w:r>
        <w:t xml:space="preserve">/ las mich nicht darob zuschanden werden/ Las mich deiner milde </w:t>
      </w:r>
      <w:proofErr w:type="spellStart"/>
      <w:r>
        <w:t>vnnd</w:t>
      </w:r>
      <w:proofErr w:type="spellEnd"/>
      <w:r>
        <w:t xml:space="preserve"> versprochen zusage geniessen/ Neige Herre Gott deine </w:t>
      </w:r>
      <w:proofErr w:type="spellStart"/>
      <w:r>
        <w:t>ohren</w:t>
      </w:r>
      <w:proofErr w:type="spellEnd"/>
      <w:r>
        <w:t xml:space="preserve"> zu mir </w:t>
      </w:r>
      <w:proofErr w:type="spellStart"/>
      <w:r>
        <w:t>vnd</w:t>
      </w:r>
      <w:proofErr w:type="spellEnd"/>
      <w:r>
        <w:t xml:space="preserve"> </w:t>
      </w:r>
      <w:proofErr w:type="spellStart"/>
      <w:r>
        <w:t>eyle</w:t>
      </w:r>
      <w:proofErr w:type="spellEnd"/>
      <w:r>
        <w:t xml:space="preserve">/ </w:t>
      </w:r>
      <w:proofErr w:type="spellStart"/>
      <w:r>
        <w:t>auff</w:t>
      </w:r>
      <w:proofErr w:type="spellEnd"/>
      <w:r>
        <w:t xml:space="preserve"> das du mich errettest/ Sey mir ein </w:t>
      </w:r>
      <w:proofErr w:type="spellStart"/>
      <w:r>
        <w:t>starcker</w:t>
      </w:r>
      <w:proofErr w:type="spellEnd"/>
      <w:r>
        <w:t xml:space="preserve"> schirm/ </w:t>
      </w:r>
      <w:proofErr w:type="spellStart"/>
      <w:r>
        <w:t>vnd</w:t>
      </w:r>
      <w:proofErr w:type="spellEnd"/>
      <w:r>
        <w:t xml:space="preserve"> eine feste Burgk meines </w:t>
      </w:r>
      <w:proofErr w:type="spellStart"/>
      <w:r>
        <w:t>heyls</w:t>
      </w:r>
      <w:proofErr w:type="spellEnd"/>
      <w:r>
        <w:t>/</w:t>
      </w:r>
      <w:proofErr w:type="spellStart"/>
      <w:r>
        <w:t>auff</w:t>
      </w:r>
      <w:proofErr w:type="spellEnd"/>
      <w:r>
        <w:t xml:space="preserve"> das ich in dich fliehen/ </w:t>
      </w:r>
      <w:proofErr w:type="spellStart"/>
      <w:r>
        <w:t>vnd</w:t>
      </w:r>
      <w:proofErr w:type="spellEnd"/>
      <w:r>
        <w:t xml:space="preserve"> in dir HERR </w:t>
      </w:r>
      <w:proofErr w:type="spellStart"/>
      <w:r>
        <w:t>sicherheit</w:t>
      </w:r>
      <w:proofErr w:type="spellEnd"/>
      <w:r>
        <w:t xml:space="preserve"> </w:t>
      </w:r>
      <w:proofErr w:type="spellStart"/>
      <w:r>
        <w:t>vnd</w:t>
      </w:r>
      <w:proofErr w:type="spellEnd"/>
      <w:r>
        <w:t xml:space="preserve"> rechten </w:t>
      </w:r>
      <w:proofErr w:type="spellStart"/>
      <w:r>
        <w:t>schutz</w:t>
      </w:r>
      <w:proofErr w:type="spellEnd"/>
      <w:r>
        <w:t xml:space="preserve"> wider den </w:t>
      </w:r>
      <w:proofErr w:type="spellStart"/>
      <w:r>
        <w:t>Teuffel</w:t>
      </w:r>
      <w:proofErr w:type="spellEnd"/>
      <w:r>
        <w:t xml:space="preserve">/ mein eigen muthwillig fleische/ </w:t>
      </w:r>
      <w:proofErr w:type="spellStart"/>
      <w:r>
        <w:t>vnd</w:t>
      </w:r>
      <w:proofErr w:type="spellEnd"/>
      <w:r>
        <w:t xml:space="preserve"> wider alle </w:t>
      </w:r>
      <w:proofErr w:type="spellStart"/>
      <w:r>
        <w:t>widerwertigkeiten</w:t>
      </w:r>
      <w:proofErr w:type="spellEnd"/>
      <w:r>
        <w:t xml:space="preserve"> dieser bösen Welt/ finden möge. Dann du Herre bist meine </w:t>
      </w:r>
      <w:proofErr w:type="spellStart"/>
      <w:r>
        <w:t>stercke</w:t>
      </w:r>
      <w:proofErr w:type="spellEnd"/>
      <w:r>
        <w:t xml:space="preserve">/ du bist meine </w:t>
      </w:r>
      <w:proofErr w:type="spellStart"/>
      <w:r>
        <w:t>zuflucht</w:t>
      </w:r>
      <w:proofErr w:type="spellEnd"/>
      <w:r>
        <w:t xml:space="preserve">/ </w:t>
      </w:r>
      <w:proofErr w:type="spellStart"/>
      <w:r>
        <w:t>auff</w:t>
      </w:r>
      <w:proofErr w:type="spellEnd"/>
      <w:r>
        <w:t xml:space="preserve"> dich Herr steht mein </w:t>
      </w:r>
      <w:proofErr w:type="spellStart"/>
      <w:r>
        <w:t>vertrawen</w:t>
      </w:r>
      <w:proofErr w:type="spellEnd"/>
      <w:r>
        <w:t xml:space="preserve">/ das du mich </w:t>
      </w:r>
      <w:proofErr w:type="spellStart"/>
      <w:r>
        <w:t>vmb</w:t>
      </w:r>
      <w:proofErr w:type="spellEnd"/>
      <w:r>
        <w:t xml:space="preserve"> deines heiligen Namens willen werdest </w:t>
      </w:r>
      <w:proofErr w:type="spellStart"/>
      <w:r>
        <w:t>füren</w:t>
      </w:r>
      <w:proofErr w:type="spellEnd"/>
      <w:r>
        <w:t xml:space="preserve">/ </w:t>
      </w:r>
      <w:proofErr w:type="spellStart"/>
      <w:r>
        <w:t>vnd</w:t>
      </w:r>
      <w:proofErr w:type="spellEnd"/>
      <w:r>
        <w:t xml:space="preserve"> erhalten/ </w:t>
      </w:r>
      <w:proofErr w:type="spellStart"/>
      <w:r>
        <w:t>auff</w:t>
      </w:r>
      <w:proofErr w:type="spellEnd"/>
      <w:r>
        <w:t xml:space="preserve"> das ich die zeit dieses gegenwertigen </w:t>
      </w:r>
      <w:proofErr w:type="spellStart"/>
      <w:r>
        <w:t>lebens</w:t>
      </w:r>
      <w:proofErr w:type="spellEnd"/>
      <w:r>
        <w:t xml:space="preserve"> also möge zubringen/ das ich von meinen Feinden nicht </w:t>
      </w:r>
      <w:proofErr w:type="spellStart"/>
      <w:r>
        <w:t>vberweldiget</w:t>
      </w:r>
      <w:proofErr w:type="spellEnd"/>
      <w:r>
        <w:t xml:space="preserve">/ </w:t>
      </w:r>
      <w:proofErr w:type="spellStart"/>
      <w:r>
        <w:t>vnd</w:t>
      </w:r>
      <w:proofErr w:type="spellEnd"/>
      <w:r>
        <w:t xml:space="preserve"> von dir abgezogen werde. Du </w:t>
      </w:r>
      <w:proofErr w:type="spellStart"/>
      <w:r>
        <w:t>wirdest</w:t>
      </w:r>
      <w:proofErr w:type="spellEnd"/>
      <w:r>
        <w:t xml:space="preserve"> mich auch aus deiner grundlosen </w:t>
      </w:r>
      <w:proofErr w:type="spellStart"/>
      <w:r>
        <w:t>Barmhertzigkeit</w:t>
      </w:r>
      <w:proofErr w:type="spellEnd"/>
      <w:r>
        <w:t xml:space="preserve"> von allen </w:t>
      </w:r>
      <w:proofErr w:type="spellStart"/>
      <w:r>
        <w:t>vösen</w:t>
      </w:r>
      <w:proofErr w:type="spellEnd"/>
      <w:r>
        <w:t xml:space="preserve"> stricken meiner widerwertigen </w:t>
      </w:r>
      <w:proofErr w:type="spellStart"/>
      <w:r>
        <w:t>vnd</w:t>
      </w:r>
      <w:proofErr w:type="spellEnd"/>
      <w:r>
        <w:t xml:space="preserve"> </w:t>
      </w:r>
      <w:proofErr w:type="spellStart"/>
      <w:r>
        <w:t>anfechtigungen</w:t>
      </w:r>
      <w:proofErr w:type="spellEnd"/>
      <w:r>
        <w:t xml:space="preserve"> erledigen/ Des getröste ich mich Herr </w:t>
      </w:r>
      <w:proofErr w:type="spellStart"/>
      <w:r>
        <w:t>Himlischer</w:t>
      </w:r>
      <w:proofErr w:type="spellEnd"/>
      <w:r>
        <w:t xml:space="preserve"> Vater zu dir/ </w:t>
      </w:r>
      <w:proofErr w:type="spellStart"/>
      <w:r>
        <w:t>vnd</w:t>
      </w:r>
      <w:proofErr w:type="spellEnd"/>
      <w:r>
        <w:t xml:space="preserve"> </w:t>
      </w:r>
      <w:proofErr w:type="spellStart"/>
      <w:r>
        <w:t>beuelhe</w:t>
      </w:r>
      <w:proofErr w:type="spellEnd"/>
      <w:r>
        <w:t xml:space="preserve"> </w:t>
      </w:r>
      <w:proofErr w:type="spellStart"/>
      <w:r>
        <w:t>hierauff</w:t>
      </w:r>
      <w:proofErr w:type="spellEnd"/>
      <w:r>
        <w:t xml:space="preserve"> das allerbeste/ so ich habe/ nemlich meinen Geist/ in deine </w:t>
      </w:r>
      <w:proofErr w:type="spellStart"/>
      <w:r>
        <w:t>hende</w:t>
      </w:r>
      <w:proofErr w:type="spellEnd"/>
      <w:r>
        <w:t xml:space="preserve">/ Also/ das du </w:t>
      </w:r>
      <w:proofErr w:type="spellStart"/>
      <w:r>
        <w:t>jn</w:t>
      </w:r>
      <w:proofErr w:type="spellEnd"/>
      <w:r>
        <w:t xml:space="preserve"> zum Ewigen leben </w:t>
      </w:r>
      <w:proofErr w:type="spellStart"/>
      <w:r>
        <w:t>bewaren</w:t>
      </w:r>
      <w:proofErr w:type="spellEnd"/>
      <w:r>
        <w:t xml:space="preserve">/ </w:t>
      </w:r>
      <w:proofErr w:type="spellStart"/>
      <w:r>
        <w:t>vnd</w:t>
      </w:r>
      <w:proofErr w:type="spellEnd"/>
      <w:r>
        <w:t xml:space="preserve"> seligen wöllest/ </w:t>
      </w:r>
      <w:proofErr w:type="spellStart"/>
      <w:r>
        <w:t>Vnd</w:t>
      </w:r>
      <w:proofErr w:type="spellEnd"/>
      <w:r>
        <w:t xml:space="preserve"> solches </w:t>
      </w:r>
      <w:proofErr w:type="spellStart"/>
      <w:r>
        <w:t>vmb</w:t>
      </w:r>
      <w:proofErr w:type="spellEnd"/>
      <w:r>
        <w:t xml:space="preserve"> </w:t>
      </w:r>
      <w:proofErr w:type="spellStart"/>
      <w:r>
        <w:t>souiel</w:t>
      </w:r>
      <w:proofErr w:type="spellEnd"/>
      <w:r>
        <w:t xml:space="preserve"> mehr/ weil das heilwertig Blut deines lieben </w:t>
      </w:r>
      <w:proofErr w:type="spellStart"/>
      <w:r>
        <w:t>Sons</w:t>
      </w:r>
      <w:proofErr w:type="spellEnd"/>
      <w:r>
        <w:t xml:space="preserve"> mich erlöset hat. Dir Herre Gott Vater/ mit deinem </w:t>
      </w:r>
      <w:proofErr w:type="spellStart"/>
      <w:r>
        <w:t>Sone</w:t>
      </w:r>
      <w:proofErr w:type="spellEnd"/>
      <w:r>
        <w:t xml:space="preserve"> </w:t>
      </w:r>
      <w:proofErr w:type="spellStart"/>
      <w:r>
        <w:t>vnd</w:t>
      </w:r>
      <w:proofErr w:type="spellEnd"/>
      <w:r>
        <w:t xml:space="preserve"> heiligem Geiste sey Ehr </w:t>
      </w:r>
      <w:proofErr w:type="spellStart"/>
      <w:r>
        <w:t>vnd</w:t>
      </w:r>
      <w:proofErr w:type="spellEnd"/>
      <w:r>
        <w:t xml:space="preserve"> Lob zu ewigen </w:t>
      </w:r>
      <w:proofErr w:type="spellStart"/>
      <w:r>
        <w:t>zeiten</w:t>
      </w:r>
      <w:proofErr w:type="spellEnd"/>
      <w:r>
        <w:t xml:space="preserve">/ AMEN. </w:t>
      </w:r>
    </w:p>
    <w:p w14:paraId="182B36A6" w14:textId="77777777" w:rsidR="003F57A8" w:rsidRDefault="003F57A8" w:rsidP="003F57A8">
      <w:pPr>
        <w:pStyle w:val="StandardWeb"/>
      </w:pPr>
      <w:r>
        <w:t xml:space="preserve">Gedruckt zu </w:t>
      </w:r>
      <w:proofErr w:type="spellStart"/>
      <w:r>
        <w:t>Erffurdt</w:t>
      </w:r>
      <w:proofErr w:type="spellEnd"/>
      <w:r>
        <w:t xml:space="preserve"> durch Barbara </w:t>
      </w:r>
      <w:proofErr w:type="spellStart"/>
      <w:r>
        <w:t>Sachssin</w:t>
      </w:r>
      <w:proofErr w:type="spellEnd"/>
      <w:r>
        <w:t xml:space="preserve">. </w:t>
      </w:r>
    </w:p>
    <w:p w14:paraId="0A8487D4" w14:textId="77777777" w:rsidR="0022039F" w:rsidRDefault="0022039F" w:rsidP="0022039F"/>
    <w:p w14:paraId="195B78A1" w14:textId="77777777" w:rsidR="00D5498D" w:rsidRPr="00D5498D" w:rsidRDefault="007166CE" w:rsidP="008E63BE">
      <w:pPr>
        <w:pStyle w:val="berschrift1"/>
      </w:pPr>
      <w:r>
        <w:br w:type="page"/>
      </w:r>
      <w:r w:rsidR="00D5498D" w:rsidRPr="00D5498D">
        <w:t>Quellen:</w:t>
      </w:r>
    </w:p>
    <w:p w14:paraId="652F7D3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9E2D6A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E51CFA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3985E0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75D5338"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24E6928"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524E6E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3BA9DF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94B9F4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529E1E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2CCFBF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CEC1046" w14:textId="3FC924F1"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57A8"/>
    <w:rsid w:val="00082307"/>
    <w:rsid w:val="000C66E5"/>
    <w:rsid w:val="001F54C4"/>
    <w:rsid w:val="0022039F"/>
    <w:rsid w:val="00272484"/>
    <w:rsid w:val="00297F83"/>
    <w:rsid w:val="002E6D11"/>
    <w:rsid w:val="00381C0C"/>
    <w:rsid w:val="003F57A8"/>
    <w:rsid w:val="00537F59"/>
    <w:rsid w:val="007166CE"/>
    <w:rsid w:val="007E1779"/>
    <w:rsid w:val="0083667B"/>
    <w:rsid w:val="008D7463"/>
    <w:rsid w:val="008E417E"/>
    <w:rsid w:val="008E63BE"/>
    <w:rsid w:val="00C320D7"/>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948587"/>
  <w15:chartTrackingRefBased/>
  <w15:docId w15:val="{8214B5D6-32E1-4AD7-87CF-FEBE3A5B35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3F57A8"/>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438109362">
      <w:bodyDiv w:val="1"/>
      <w:marLeft w:val="0"/>
      <w:marRight w:val="0"/>
      <w:marTop w:val="0"/>
      <w:marBottom w:val="0"/>
      <w:divBdr>
        <w:top w:val="none" w:sz="0" w:space="0" w:color="auto"/>
        <w:left w:val="none" w:sz="0" w:space="0" w:color="auto"/>
        <w:bottom w:val="none" w:sz="0" w:space="0" w:color="auto"/>
        <w:right w:val="none" w:sz="0" w:space="0" w:color="auto"/>
      </w:divBdr>
      <w:divsChild>
        <w:div w:id="584460677">
          <w:marLeft w:val="0"/>
          <w:marRight w:val="0"/>
          <w:marTop w:val="0"/>
          <w:marBottom w:val="0"/>
          <w:divBdr>
            <w:top w:val="none" w:sz="0" w:space="0" w:color="auto"/>
            <w:left w:val="none" w:sz="0" w:space="0" w:color="auto"/>
            <w:bottom w:val="none" w:sz="0" w:space="0" w:color="auto"/>
            <w:right w:val="none" w:sz="0" w:space="0" w:color="auto"/>
          </w:divBdr>
        </w:div>
        <w:div w:id="1932154248">
          <w:marLeft w:val="0"/>
          <w:marRight w:val="0"/>
          <w:marTop w:val="0"/>
          <w:marBottom w:val="0"/>
          <w:divBdr>
            <w:top w:val="none" w:sz="0" w:space="0" w:color="auto"/>
            <w:left w:val="none" w:sz="0" w:space="0" w:color="auto"/>
            <w:bottom w:val="none" w:sz="0" w:space="0" w:color="auto"/>
            <w:right w:val="none" w:sz="0" w:space="0" w:color="auto"/>
          </w:divBdr>
        </w:div>
        <w:div w:id="1990014484">
          <w:marLeft w:val="0"/>
          <w:marRight w:val="0"/>
          <w:marTop w:val="0"/>
          <w:marBottom w:val="0"/>
          <w:divBdr>
            <w:top w:val="none" w:sz="0" w:space="0" w:color="auto"/>
            <w:left w:val="none" w:sz="0" w:space="0" w:color="auto"/>
            <w:bottom w:val="none" w:sz="0" w:space="0" w:color="auto"/>
            <w:right w:val="none" w:sz="0" w:space="0" w:color="auto"/>
          </w:divBdr>
        </w:div>
        <w:div w:id="799302906">
          <w:marLeft w:val="0"/>
          <w:marRight w:val="0"/>
          <w:marTop w:val="0"/>
          <w:marBottom w:val="0"/>
          <w:divBdr>
            <w:top w:val="none" w:sz="0" w:space="0" w:color="auto"/>
            <w:left w:val="none" w:sz="0" w:space="0" w:color="auto"/>
            <w:bottom w:val="none" w:sz="0" w:space="0" w:color="auto"/>
            <w:right w:val="none" w:sz="0" w:space="0" w:color="auto"/>
          </w:divBdr>
        </w:div>
        <w:div w:id="1682123376">
          <w:marLeft w:val="0"/>
          <w:marRight w:val="0"/>
          <w:marTop w:val="0"/>
          <w:marBottom w:val="0"/>
          <w:divBdr>
            <w:top w:val="none" w:sz="0" w:space="0" w:color="auto"/>
            <w:left w:val="none" w:sz="0" w:space="0" w:color="auto"/>
            <w:bottom w:val="none" w:sz="0" w:space="0" w:color="auto"/>
            <w:right w:val="none" w:sz="0" w:space="0" w:color="auto"/>
          </w:divBdr>
        </w:div>
        <w:div w:id="482770498">
          <w:marLeft w:val="0"/>
          <w:marRight w:val="0"/>
          <w:marTop w:val="0"/>
          <w:marBottom w:val="0"/>
          <w:divBdr>
            <w:top w:val="none" w:sz="0" w:space="0" w:color="auto"/>
            <w:left w:val="none" w:sz="0" w:space="0" w:color="auto"/>
            <w:bottom w:val="none" w:sz="0" w:space="0" w:color="auto"/>
            <w:right w:val="none" w:sz="0" w:space="0" w:color="auto"/>
          </w:divBdr>
        </w:div>
        <w:div w:id="1328435891">
          <w:marLeft w:val="0"/>
          <w:marRight w:val="0"/>
          <w:marTop w:val="0"/>
          <w:marBottom w:val="0"/>
          <w:divBdr>
            <w:top w:val="none" w:sz="0" w:space="0" w:color="auto"/>
            <w:left w:val="none" w:sz="0" w:space="0" w:color="auto"/>
            <w:bottom w:val="none" w:sz="0" w:space="0" w:color="auto"/>
            <w:right w:val="none" w:sz="0" w:space="0" w:color="auto"/>
          </w:divBdr>
        </w:div>
        <w:div w:id="982273743">
          <w:marLeft w:val="0"/>
          <w:marRight w:val="0"/>
          <w:marTop w:val="0"/>
          <w:marBottom w:val="0"/>
          <w:divBdr>
            <w:top w:val="none" w:sz="0" w:space="0" w:color="auto"/>
            <w:left w:val="none" w:sz="0" w:space="0" w:color="auto"/>
            <w:bottom w:val="none" w:sz="0" w:space="0" w:color="auto"/>
            <w:right w:val="none" w:sz="0" w:space="0" w:color="auto"/>
          </w:divBdr>
        </w:div>
        <w:div w:id="1925142183">
          <w:marLeft w:val="0"/>
          <w:marRight w:val="0"/>
          <w:marTop w:val="0"/>
          <w:marBottom w:val="0"/>
          <w:divBdr>
            <w:top w:val="none" w:sz="0" w:space="0" w:color="auto"/>
            <w:left w:val="none" w:sz="0" w:space="0" w:color="auto"/>
            <w:bottom w:val="none" w:sz="0" w:space="0" w:color="auto"/>
            <w:right w:val="none" w:sz="0" w:space="0" w:color="auto"/>
          </w:divBdr>
        </w:div>
        <w:div w:id="1732268354">
          <w:marLeft w:val="0"/>
          <w:marRight w:val="0"/>
          <w:marTop w:val="0"/>
          <w:marBottom w:val="0"/>
          <w:divBdr>
            <w:top w:val="none" w:sz="0" w:space="0" w:color="auto"/>
            <w:left w:val="none" w:sz="0" w:space="0" w:color="auto"/>
            <w:bottom w:val="none" w:sz="0" w:space="0" w:color="auto"/>
            <w:right w:val="none" w:sz="0" w:space="0" w:color="auto"/>
          </w:divBdr>
        </w:div>
        <w:div w:id="1687710306">
          <w:marLeft w:val="0"/>
          <w:marRight w:val="0"/>
          <w:marTop w:val="0"/>
          <w:marBottom w:val="0"/>
          <w:divBdr>
            <w:top w:val="none" w:sz="0" w:space="0" w:color="auto"/>
            <w:left w:val="none" w:sz="0" w:space="0" w:color="auto"/>
            <w:bottom w:val="none" w:sz="0" w:space="0" w:color="auto"/>
            <w:right w:val="none" w:sz="0" w:space="0" w:color="auto"/>
          </w:divBdr>
        </w:div>
        <w:div w:id="1181314082">
          <w:marLeft w:val="0"/>
          <w:marRight w:val="0"/>
          <w:marTop w:val="0"/>
          <w:marBottom w:val="0"/>
          <w:divBdr>
            <w:top w:val="none" w:sz="0" w:space="0" w:color="auto"/>
            <w:left w:val="none" w:sz="0" w:space="0" w:color="auto"/>
            <w:bottom w:val="none" w:sz="0" w:space="0" w:color="auto"/>
            <w:right w:val="none" w:sz="0" w:space="0" w:color="auto"/>
          </w:divBdr>
        </w:div>
        <w:div w:id="205147473">
          <w:marLeft w:val="0"/>
          <w:marRight w:val="0"/>
          <w:marTop w:val="0"/>
          <w:marBottom w:val="0"/>
          <w:divBdr>
            <w:top w:val="none" w:sz="0" w:space="0" w:color="auto"/>
            <w:left w:val="none" w:sz="0" w:space="0" w:color="auto"/>
            <w:bottom w:val="none" w:sz="0" w:space="0" w:color="auto"/>
            <w:right w:val="none" w:sz="0" w:space="0" w:color="auto"/>
          </w:divBdr>
        </w:div>
        <w:div w:id="1136799740">
          <w:marLeft w:val="0"/>
          <w:marRight w:val="0"/>
          <w:marTop w:val="0"/>
          <w:marBottom w:val="0"/>
          <w:divBdr>
            <w:top w:val="none" w:sz="0" w:space="0" w:color="auto"/>
            <w:left w:val="none" w:sz="0" w:space="0" w:color="auto"/>
            <w:bottom w:val="none" w:sz="0" w:space="0" w:color="auto"/>
            <w:right w:val="none" w:sz="0" w:space="0" w:color="auto"/>
          </w:divBdr>
        </w:div>
        <w:div w:id="1747143577">
          <w:marLeft w:val="0"/>
          <w:marRight w:val="0"/>
          <w:marTop w:val="0"/>
          <w:marBottom w:val="0"/>
          <w:divBdr>
            <w:top w:val="none" w:sz="0" w:space="0" w:color="auto"/>
            <w:left w:val="none" w:sz="0" w:space="0" w:color="auto"/>
            <w:bottom w:val="none" w:sz="0" w:space="0" w:color="auto"/>
            <w:right w:val="none" w:sz="0" w:space="0" w:color="auto"/>
          </w:divBdr>
        </w:div>
        <w:div w:id="1501895852">
          <w:marLeft w:val="0"/>
          <w:marRight w:val="0"/>
          <w:marTop w:val="0"/>
          <w:marBottom w:val="0"/>
          <w:divBdr>
            <w:top w:val="none" w:sz="0" w:space="0" w:color="auto"/>
            <w:left w:val="none" w:sz="0" w:space="0" w:color="auto"/>
            <w:bottom w:val="none" w:sz="0" w:space="0" w:color="auto"/>
            <w:right w:val="none" w:sz="0" w:space="0" w:color="auto"/>
          </w:divBdr>
        </w:div>
        <w:div w:id="2118451695">
          <w:marLeft w:val="0"/>
          <w:marRight w:val="0"/>
          <w:marTop w:val="0"/>
          <w:marBottom w:val="0"/>
          <w:divBdr>
            <w:top w:val="none" w:sz="0" w:space="0" w:color="auto"/>
            <w:left w:val="none" w:sz="0" w:space="0" w:color="auto"/>
            <w:bottom w:val="none" w:sz="0" w:space="0" w:color="auto"/>
            <w:right w:val="none" w:sz="0" w:space="0" w:color="auto"/>
          </w:divBdr>
        </w:div>
        <w:div w:id="808548733">
          <w:marLeft w:val="0"/>
          <w:marRight w:val="0"/>
          <w:marTop w:val="0"/>
          <w:marBottom w:val="0"/>
          <w:divBdr>
            <w:top w:val="none" w:sz="0" w:space="0" w:color="auto"/>
            <w:left w:val="none" w:sz="0" w:space="0" w:color="auto"/>
            <w:bottom w:val="none" w:sz="0" w:space="0" w:color="auto"/>
            <w:right w:val="none" w:sz="0" w:space="0" w:color="auto"/>
          </w:divBdr>
        </w:div>
        <w:div w:id="1689913858">
          <w:marLeft w:val="0"/>
          <w:marRight w:val="0"/>
          <w:marTop w:val="0"/>
          <w:marBottom w:val="0"/>
          <w:divBdr>
            <w:top w:val="none" w:sz="0" w:space="0" w:color="auto"/>
            <w:left w:val="none" w:sz="0" w:space="0" w:color="auto"/>
            <w:bottom w:val="none" w:sz="0" w:space="0" w:color="auto"/>
            <w:right w:val="none" w:sz="0" w:space="0" w:color="auto"/>
          </w:divBdr>
        </w:div>
        <w:div w:id="1718385326">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542979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13</Pages>
  <Words>5078</Words>
  <Characters>31993</Characters>
  <Application>Microsoft Office Word</Application>
  <DocSecurity>0</DocSecurity>
  <Lines>266</Lines>
  <Paragraphs>73</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36998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2020-10-24T06:54:00Z</dcterms:created>
  <dcterms:modified xsi:type="dcterms:W3CDTF">2020-11-01T07:22:00Z</dcterms:modified>
  <dc:title>Ein christlich Betbüchlein</dc:title>
  <dc:creator>Unbekannt</dc:creator>
  <cp:keywords>Gebet</cp:keywords>
  <dc:language>de</dc:language>
</cp:coreProperties>
</file>